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036C3" w14:textId="44032A51" w:rsidR="007166CE" w:rsidRDefault="00477D02" w:rsidP="00491230">
      <w:pPr>
        <w:pStyle w:val="berschrift1"/>
        <w:shd w:val="clear" w:color="auto" w:fill="FFFFFF"/>
        <w:spacing w:before="0" w:beforeAutospacing="0" w:after="144"/>
        <w:rPr>
          <w:b w:val="0"/>
          <w:bCs w:val="0"/>
          <w:sz w:val="32"/>
          <w:szCs w:val="32"/>
        </w:rPr>
      </w:pPr>
      <w:r>
        <w:rPr>
          <w:b w:val="0"/>
          <w:bCs w:val="0"/>
          <w:noProof/>
          <w:sz w:val="32"/>
          <w:szCs w:val="32"/>
        </w:rPr>
        <w:drawing>
          <wp:inline distT="0" distB="0" distL="0" distR="0" wp14:anchorId="487B4CFA" wp14:editId="3A9BED09">
            <wp:extent cx="5760720" cy="76809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19734" w14:textId="77777777" w:rsidR="00493B65" w:rsidRDefault="007166CE" w:rsidP="00493B65">
      <w:pPr>
        <w:pStyle w:val="berschrift1"/>
      </w:pPr>
      <w:r>
        <w:br w:type="page"/>
      </w:r>
      <w:r w:rsidR="00493B65">
        <w:lastRenderedPageBreak/>
        <w:t>Vorwort</w:t>
      </w:r>
    </w:p>
    <w:p w14:paraId="758280DA" w14:textId="02689F6F" w:rsidR="00493B65" w:rsidRDefault="00493B65" w:rsidP="00493B65">
      <w:r>
        <w:t>2022</w:t>
      </w:r>
      <w:r w:rsidR="00361351">
        <w:t xml:space="preserve"> </w:t>
      </w:r>
      <w:r>
        <w:t>–</w:t>
      </w:r>
      <w:r w:rsidR="00361351">
        <w:t xml:space="preserve"> </w:t>
      </w:r>
      <w:r>
        <w:t>ich</w:t>
      </w:r>
      <w:r w:rsidR="00361351">
        <w:t xml:space="preserve"> </w:t>
      </w:r>
      <w:r>
        <w:t>arbeite</w:t>
      </w:r>
      <w:r w:rsidR="00361351">
        <w:t xml:space="preserve"> </w:t>
      </w:r>
      <w:r>
        <w:t>seit</w:t>
      </w:r>
      <w:r w:rsidR="00361351">
        <w:t xml:space="preserve"> </w:t>
      </w:r>
      <w:r>
        <w:t>September</w:t>
      </w:r>
      <w:r w:rsidR="00361351">
        <w:t xml:space="preserve"> </w:t>
      </w:r>
      <w:r>
        <w:t>2021</w:t>
      </w:r>
      <w:r w:rsidR="00361351">
        <w:t xml:space="preserve"> </w:t>
      </w:r>
      <w:r>
        <w:t>daran,</w:t>
      </w:r>
      <w:r w:rsidR="00361351">
        <w:t xml:space="preserve"> </w:t>
      </w:r>
      <w:r>
        <w:t>die</w:t>
      </w:r>
      <w:r w:rsidR="00361351">
        <w:t xml:space="preserve"> </w:t>
      </w:r>
      <w:r>
        <w:t>Bücher</w:t>
      </w:r>
      <w:r w:rsidR="00361351">
        <w:t xml:space="preserve"> </w:t>
      </w:r>
      <w:r>
        <w:t>für</w:t>
      </w:r>
      <w:r w:rsidR="00361351">
        <w:t xml:space="preserve"> </w:t>
      </w:r>
      <w:r>
        <w:t>dieses</w:t>
      </w:r>
      <w:r w:rsidR="00361351">
        <w:t xml:space="preserve"> </w:t>
      </w:r>
      <w:r>
        <w:t>Jahr</w:t>
      </w:r>
      <w:r w:rsidR="00361351">
        <w:t xml:space="preserve"> </w:t>
      </w:r>
      <w:r>
        <w:t>zu</w:t>
      </w:r>
      <w:r w:rsidR="00361351">
        <w:t xml:space="preserve"> </w:t>
      </w:r>
      <w:r>
        <w:t>überarbeiten.</w:t>
      </w:r>
      <w:r w:rsidR="00361351">
        <w:t xml:space="preserve"> </w:t>
      </w:r>
      <w:r>
        <w:t>Das</w:t>
      </w:r>
      <w:r w:rsidR="00361351">
        <w:t xml:space="preserve"> </w:t>
      </w:r>
      <w:r>
        <w:t>bedeutet,</w:t>
      </w:r>
      <w:r w:rsidR="00361351">
        <w:t xml:space="preserve"> </w:t>
      </w:r>
      <w:r>
        <w:t>dass</w:t>
      </w:r>
      <w:r w:rsidR="00361351">
        <w:t xml:space="preserve"> </w:t>
      </w:r>
      <w:r>
        <w:t>neue</w:t>
      </w:r>
      <w:r w:rsidR="00361351">
        <w:t xml:space="preserve"> </w:t>
      </w:r>
      <w:r>
        <w:t>Bücher</w:t>
      </w:r>
      <w:r w:rsidR="00361351">
        <w:t xml:space="preserve"> </w:t>
      </w:r>
      <w:r>
        <w:t>hinzukommen</w:t>
      </w:r>
      <w:r w:rsidR="00361351">
        <w:t xml:space="preserve"> </w:t>
      </w:r>
      <w:r>
        <w:t>und</w:t>
      </w:r>
      <w:r w:rsidR="00361351">
        <w:t xml:space="preserve"> </w:t>
      </w:r>
      <w:r>
        <w:t>bestehende</w:t>
      </w:r>
      <w:r w:rsidR="00361351">
        <w:t xml:space="preserve"> </w:t>
      </w:r>
      <w:r>
        <w:t>Bücher</w:t>
      </w:r>
      <w:r w:rsidR="00361351">
        <w:t xml:space="preserve"> </w:t>
      </w:r>
      <w:r>
        <w:t>aktualisiert</w:t>
      </w:r>
      <w:r w:rsidR="00361351">
        <w:t xml:space="preserve"> </w:t>
      </w:r>
      <w:r>
        <w:t>werden.</w:t>
      </w:r>
      <w:r w:rsidR="00361351">
        <w:t xml:space="preserve"> </w:t>
      </w:r>
      <w:r>
        <w:t>Und</w:t>
      </w:r>
      <w:r w:rsidR="00361351">
        <w:t xml:space="preserve"> </w:t>
      </w:r>
      <w:r>
        <w:t>da</w:t>
      </w:r>
      <w:r w:rsidR="00361351">
        <w:t xml:space="preserve"> </w:t>
      </w:r>
      <w:r>
        <w:t>mittlerweile</w:t>
      </w:r>
      <w:r w:rsidR="00361351">
        <w:t xml:space="preserve"> </w:t>
      </w:r>
      <w:r>
        <w:t>in</w:t>
      </w:r>
      <w:r w:rsidR="00361351">
        <w:t xml:space="preserve"> </w:t>
      </w:r>
      <w:r>
        <w:t>der</w:t>
      </w:r>
      <w:r w:rsidR="00361351">
        <w:t xml:space="preserve"> </w:t>
      </w:r>
      <w:r>
        <w:t>Lesekammer</w:t>
      </w:r>
      <w:r w:rsidR="00361351">
        <w:t xml:space="preserve"> </w:t>
      </w:r>
      <w:r>
        <w:t>mehr</w:t>
      </w:r>
      <w:r w:rsidR="00361351">
        <w:t xml:space="preserve"> </w:t>
      </w:r>
      <w:r>
        <w:t>als</w:t>
      </w:r>
      <w:r w:rsidR="00361351">
        <w:t xml:space="preserve"> </w:t>
      </w:r>
      <w:r>
        <w:t>1.000</w:t>
      </w:r>
      <w:r w:rsidR="00361351">
        <w:t xml:space="preserve"> </w:t>
      </w:r>
      <w:r>
        <w:t>Bücher</w:t>
      </w:r>
      <w:r w:rsidR="00361351">
        <w:t xml:space="preserve"> </w:t>
      </w:r>
      <w:r>
        <w:t>zum</w:t>
      </w:r>
      <w:r w:rsidR="00361351">
        <w:t xml:space="preserve"> </w:t>
      </w:r>
      <w:r>
        <w:t>Download</w:t>
      </w:r>
      <w:r w:rsidR="00361351">
        <w:t xml:space="preserve"> </w:t>
      </w:r>
      <w:r>
        <w:t>stehen,</w:t>
      </w:r>
      <w:r w:rsidR="00361351">
        <w:t xml:space="preserve"> </w:t>
      </w:r>
      <w:r>
        <w:t>ist</w:t>
      </w:r>
      <w:r w:rsidR="00361351">
        <w:t xml:space="preserve"> </w:t>
      </w:r>
      <w:r>
        <w:t>das</w:t>
      </w:r>
      <w:r w:rsidR="00361351">
        <w:t xml:space="preserve"> </w:t>
      </w:r>
      <w:r>
        <w:t>eine</w:t>
      </w:r>
      <w:r w:rsidR="00361351">
        <w:t xml:space="preserve"> </w:t>
      </w:r>
      <w:r>
        <w:t>Menge</w:t>
      </w:r>
      <w:r w:rsidR="00361351">
        <w:t xml:space="preserve"> </w:t>
      </w:r>
      <w:r>
        <w:t>Arbeit.</w:t>
      </w:r>
      <w:r w:rsidR="00361351">
        <w:t xml:space="preserve"> </w:t>
      </w:r>
      <w:r>
        <w:t>Deshalb</w:t>
      </w:r>
      <w:r w:rsidR="00361351">
        <w:t xml:space="preserve"> </w:t>
      </w:r>
      <w:r>
        <w:t>habe</w:t>
      </w:r>
      <w:r w:rsidR="00361351">
        <w:t xml:space="preserve"> </w:t>
      </w:r>
      <w:r>
        <w:t>ich</w:t>
      </w:r>
      <w:r w:rsidR="00361351">
        <w:t xml:space="preserve"> </w:t>
      </w:r>
      <w:r>
        <w:t>so</w:t>
      </w:r>
      <w:r w:rsidR="00361351">
        <w:t xml:space="preserve"> </w:t>
      </w:r>
      <w:r>
        <w:t>früh</w:t>
      </w:r>
      <w:r w:rsidR="00361351">
        <w:t xml:space="preserve"> </w:t>
      </w:r>
      <w:r>
        <w:t>wie</w:t>
      </w:r>
      <w:r w:rsidR="00361351">
        <w:t xml:space="preserve"> </w:t>
      </w:r>
      <w:r>
        <w:t>möglich</w:t>
      </w:r>
      <w:r w:rsidR="00361351">
        <w:t xml:space="preserve"> </w:t>
      </w:r>
      <w:r>
        <w:t>damit</w:t>
      </w:r>
      <w:r w:rsidR="00361351">
        <w:t xml:space="preserve"> </w:t>
      </w:r>
      <w:r>
        <w:t>angefangen.</w:t>
      </w:r>
    </w:p>
    <w:p w14:paraId="2A9618AB" w14:textId="30EE8DD6" w:rsidR="00493B65" w:rsidRDefault="00493B65" w:rsidP="00493B65">
      <w:r>
        <w:t>An</w:t>
      </w:r>
      <w:r w:rsidR="00361351">
        <w:t xml:space="preserve"> </w:t>
      </w:r>
      <w:r>
        <w:t>den</w:t>
      </w:r>
      <w:r w:rsidR="00361351">
        <w:t xml:space="preserve"> </w:t>
      </w:r>
      <w:r>
        <w:t>Büchern,</w:t>
      </w:r>
      <w:r w:rsidR="00361351">
        <w:t xml:space="preserve"> </w:t>
      </w:r>
      <w:r>
        <w:t>die</w:t>
      </w:r>
      <w:r w:rsidR="00361351">
        <w:t xml:space="preserve"> </w:t>
      </w:r>
      <w:r>
        <w:t>es</w:t>
      </w:r>
      <w:r w:rsidR="00361351">
        <w:t xml:space="preserve"> </w:t>
      </w:r>
      <w:r>
        <w:t>schon</w:t>
      </w:r>
      <w:r w:rsidR="00361351">
        <w:t xml:space="preserve"> </w:t>
      </w:r>
      <w:r>
        <w:t>gibt,</w:t>
      </w:r>
      <w:r w:rsidR="00361351">
        <w:t xml:space="preserve"> </w:t>
      </w:r>
      <w:r>
        <w:t>ändert</w:t>
      </w:r>
      <w:r w:rsidR="00361351">
        <w:t xml:space="preserve"> </w:t>
      </w:r>
      <w:r>
        <w:t>sich</w:t>
      </w:r>
      <w:r w:rsidR="00361351">
        <w:t xml:space="preserve"> </w:t>
      </w:r>
      <w:r>
        <w:t>das</w:t>
      </w:r>
      <w:r w:rsidR="00361351">
        <w:t xml:space="preserve"> </w:t>
      </w:r>
      <w:r>
        <w:t>Vorwort.</w:t>
      </w:r>
      <w:r w:rsidR="00361351">
        <w:t xml:space="preserve"> </w:t>
      </w:r>
      <w:r>
        <w:t>Zusätzlich</w:t>
      </w:r>
      <w:r w:rsidR="00361351">
        <w:t xml:space="preserve"> </w:t>
      </w:r>
      <w:r>
        <w:t>möchte</w:t>
      </w:r>
      <w:r w:rsidR="00361351">
        <w:t xml:space="preserve"> </w:t>
      </w:r>
      <w:r>
        <w:t>ich</w:t>
      </w:r>
      <w:r w:rsidR="00361351">
        <w:t xml:space="preserve"> </w:t>
      </w:r>
      <w:r>
        <w:t>Bilder</w:t>
      </w:r>
      <w:r w:rsidR="00361351">
        <w:t xml:space="preserve"> </w:t>
      </w:r>
      <w:r>
        <w:t>der</w:t>
      </w:r>
      <w:r w:rsidR="00361351">
        <w:t xml:space="preserve"> </w:t>
      </w:r>
      <w:r>
        <w:t>jeweiligen</w:t>
      </w:r>
      <w:r w:rsidR="00361351">
        <w:t xml:space="preserve"> </w:t>
      </w:r>
      <w:r>
        <w:t>Autoren</w:t>
      </w:r>
      <w:r w:rsidR="00361351">
        <w:t xml:space="preserve"> </w:t>
      </w:r>
      <w:r>
        <w:t>hinzufügen,</w:t>
      </w:r>
      <w:r w:rsidR="00361351">
        <w:t xml:space="preserve"> </w:t>
      </w:r>
      <w:r>
        <w:t>so</w:t>
      </w:r>
      <w:r w:rsidR="00361351">
        <w:t xml:space="preserve"> </w:t>
      </w:r>
      <w:r>
        <w:t>weit</w:t>
      </w:r>
      <w:r w:rsidR="00361351">
        <w:t xml:space="preserve"> </w:t>
      </w:r>
      <w:r>
        <w:t>mir</w:t>
      </w:r>
      <w:r w:rsidR="00361351">
        <w:t xml:space="preserve"> </w:t>
      </w:r>
      <w:r>
        <w:t>diese</w:t>
      </w:r>
      <w:r w:rsidR="00361351">
        <w:t xml:space="preserve"> </w:t>
      </w:r>
      <w:r>
        <w:t>vorliegen.</w:t>
      </w:r>
      <w:r w:rsidR="00361351">
        <w:t xml:space="preserve"> </w:t>
      </w:r>
      <w:r>
        <w:t>Und</w:t>
      </w:r>
      <w:r w:rsidR="00361351">
        <w:t xml:space="preserve"> </w:t>
      </w:r>
      <w:r>
        <w:t>ein</w:t>
      </w:r>
      <w:r w:rsidR="00361351">
        <w:t xml:space="preserve"> </w:t>
      </w:r>
      <w:r>
        <w:t>neuer</w:t>
      </w:r>
      <w:r w:rsidR="00361351">
        <w:t xml:space="preserve"> </w:t>
      </w:r>
      <w:r>
        <w:t>Spendenaufruf</w:t>
      </w:r>
      <w:r w:rsidR="00361351">
        <w:t xml:space="preserve"> </w:t>
      </w:r>
      <w:r>
        <w:t>steht</w:t>
      </w:r>
      <w:r w:rsidR="00361351">
        <w:t xml:space="preserve"> </w:t>
      </w:r>
      <w:r>
        <w:t>auf</w:t>
      </w:r>
      <w:r w:rsidR="00361351">
        <w:t xml:space="preserve"> </w:t>
      </w:r>
      <w:r>
        <w:t>der</w:t>
      </w:r>
      <w:r w:rsidR="00361351">
        <w:t xml:space="preserve"> </w:t>
      </w:r>
      <w:r>
        <w:t>letzten</w:t>
      </w:r>
      <w:r w:rsidR="00361351">
        <w:t xml:space="preserve"> </w:t>
      </w:r>
      <w:r>
        <w:t>Seite</w:t>
      </w:r>
      <w:r w:rsidR="00361351">
        <w:t xml:space="preserve"> </w:t>
      </w:r>
      <w:r>
        <w:t>–</w:t>
      </w:r>
      <w:r w:rsidR="00361351">
        <w:t xml:space="preserve"> </w:t>
      </w:r>
      <w:r>
        <w:t>es</w:t>
      </w:r>
      <w:r w:rsidR="00361351">
        <w:t xml:space="preserve"> </w:t>
      </w:r>
      <w:r>
        <w:t>geht</w:t>
      </w:r>
      <w:r w:rsidR="00361351">
        <w:t xml:space="preserve"> </w:t>
      </w:r>
      <w:r>
        <w:t>um</w:t>
      </w:r>
      <w:r w:rsidR="00361351">
        <w:t xml:space="preserve"> </w:t>
      </w:r>
      <w:r>
        <w:t>die</w:t>
      </w:r>
      <w:r w:rsidR="00361351">
        <w:t xml:space="preserve"> </w:t>
      </w:r>
      <w:r>
        <w:t>Kirche</w:t>
      </w:r>
      <w:r w:rsidR="00361351">
        <w:t xml:space="preserve"> </w:t>
      </w:r>
      <w:r>
        <w:t>Jung</w:t>
      </w:r>
      <w:r w:rsidR="00361351">
        <w:t xml:space="preserve"> </w:t>
      </w:r>
      <w:r>
        <w:t>St.</w:t>
      </w:r>
      <w:r w:rsidR="00361351">
        <w:t xml:space="preserve"> </w:t>
      </w:r>
      <w:r>
        <w:t>Peter</w:t>
      </w:r>
      <w:r w:rsidR="00361351">
        <w:t xml:space="preserve"> </w:t>
      </w:r>
      <w:r>
        <w:t>in</w:t>
      </w:r>
      <w:r w:rsidR="00361351">
        <w:t xml:space="preserve"> </w:t>
      </w:r>
      <w:r>
        <w:t>Straßburg.</w:t>
      </w:r>
      <w:r w:rsidR="00361351">
        <w:t xml:space="preserve"> </w:t>
      </w:r>
      <w:r>
        <w:t>Wer</w:t>
      </w:r>
      <w:r w:rsidR="00361351">
        <w:t xml:space="preserve"> </w:t>
      </w:r>
      <w:r>
        <w:t>mich</w:t>
      </w:r>
      <w:r w:rsidR="00361351">
        <w:t xml:space="preserve"> </w:t>
      </w:r>
      <w:r>
        <w:t>kennt,</w:t>
      </w:r>
      <w:r w:rsidR="00361351">
        <w:t xml:space="preserve"> </w:t>
      </w:r>
      <w:r>
        <w:t>der</w:t>
      </w:r>
      <w:r w:rsidR="00361351">
        <w:t xml:space="preserve"> </w:t>
      </w:r>
      <w:r>
        <w:t>weiß,</w:t>
      </w:r>
      <w:r w:rsidR="00361351">
        <w:t xml:space="preserve"> </w:t>
      </w:r>
      <w:r>
        <w:t>dass</w:t>
      </w:r>
      <w:r w:rsidR="00361351">
        <w:t xml:space="preserve"> </w:t>
      </w:r>
      <w:r>
        <w:t>ich</w:t>
      </w:r>
      <w:r w:rsidR="00361351">
        <w:t xml:space="preserve"> </w:t>
      </w:r>
      <w:r>
        <w:t>für</w:t>
      </w:r>
      <w:r w:rsidR="00361351">
        <w:t xml:space="preserve"> </w:t>
      </w:r>
      <w:r>
        <w:t>die</w:t>
      </w:r>
      <w:r w:rsidR="00361351">
        <w:t xml:space="preserve"> </w:t>
      </w:r>
      <w:r>
        <w:t>Kirche</w:t>
      </w:r>
      <w:r w:rsidR="00361351">
        <w:t xml:space="preserve"> </w:t>
      </w:r>
      <w:r>
        <w:t>der</w:t>
      </w:r>
      <w:r w:rsidR="00361351">
        <w:t xml:space="preserve"> </w:t>
      </w:r>
      <w:r>
        <w:t>Reformationszeit</w:t>
      </w:r>
      <w:r w:rsidR="00361351">
        <w:t xml:space="preserve"> </w:t>
      </w:r>
      <w:r>
        <w:t>in</w:t>
      </w:r>
      <w:r w:rsidR="00361351">
        <w:t xml:space="preserve"> </w:t>
      </w:r>
      <w:r>
        <w:t>Straßburg</w:t>
      </w:r>
      <w:r w:rsidR="00361351">
        <w:t xml:space="preserve"> </w:t>
      </w:r>
      <w:r>
        <w:t>eine</w:t>
      </w:r>
      <w:r w:rsidR="00361351">
        <w:t xml:space="preserve"> </w:t>
      </w:r>
      <w:r>
        <w:t>ganz</w:t>
      </w:r>
      <w:r w:rsidR="00361351">
        <w:t xml:space="preserve"> </w:t>
      </w:r>
      <w:r>
        <w:t>besondere</w:t>
      </w:r>
      <w:r w:rsidR="00361351">
        <w:t xml:space="preserve"> </w:t>
      </w:r>
      <w:r>
        <w:t>Vorliebe</w:t>
      </w:r>
      <w:r w:rsidR="00361351">
        <w:t xml:space="preserve"> </w:t>
      </w:r>
      <w:r>
        <w:t>habe</w:t>
      </w:r>
      <w:r w:rsidR="00361351">
        <w:t xml:space="preserve"> </w:t>
      </w:r>
      <w:r>
        <w:t>–</w:t>
      </w:r>
      <w:r w:rsidR="00361351">
        <w:t xml:space="preserve"> </w:t>
      </w:r>
      <w:r>
        <w:t>daher</w:t>
      </w:r>
      <w:r w:rsidR="00361351">
        <w:t xml:space="preserve"> </w:t>
      </w:r>
      <w:r>
        <w:t>der</w:t>
      </w:r>
      <w:r w:rsidR="00361351">
        <w:t xml:space="preserve"> </w:t>
      </w:r>
      <w:r>
        <w:t>Spendenaufruf</w:t>
      </w:r>
      <w:r w:rsidR="00361351">
        <w:t xml:space="preserve"> </w:t>
      </w:r>
      <w:r>
        <w:t>für</w:t>
      </w:r>
      <w:r w:rsidR="00361351">
        <w:t xml:space="preserve"> </w:t>
      </w:r>
      <w:r>
        <w:t>die</w:t>
      </w:r>
      <w:r w:rsidR="00361351">
        <w:t xml:space="preserve"> </w:t>
      </w:r>
      <w:r>
        <w:t>Kirche,</w:t>
      </w:r>
      <w:r w:rsidR="00361351">
        <w:t xml:space="preserve"> </w:t>
      </w:r>
      <w:r>
        <w:t>in</w:t>
      </w:r>
      <w:r w:rsidR="00361351">
        <w:t xml:space="preserve"> </w:t>
      </w:r>
      <w:r>
        <w:t>der</w:t>
      </w:r>
      <w:r w:rsidR="00361351">
        <w:t xml:space="preserve"> </w:t>
      </w:r>
      <w:r>
        <w:t>Capito</w:t>
      </w:r>
      <w:r w:rsidR="00361351">
        <w:t xml:space="preserve"> </w:t>
      </w:r>
      <w:r>
        <w:t>und</w:t>
      </w:r>
      <w:r w:rsidR="00361351">
        <w:t xml:space="preserve"> </w:t>
      </w:r>
      <w:r>
        <w:t>Fagio</w:t>
      </w:r>
      <w:r w:rsidR="00361351">
        <w:t xml:space="preserve"> </w:t>
      </w:r>
      <w:r>
        <w:t>wirkten.</w:t>
      </w:r>
      <w:r w:rsidR="00361351">
        <w:t xml:space="preserve"> </w:t>
      </w:r>
      <w:r>
        <w:t>Auch</w:t>
      </w:r>
      <w:r w:rsidR="00361351">
        <w:t xml:space="preserve"> </w:t>
      </w:r>
      <w:r>
        <w:t>sprachlich</w:t>
      </w:r>
      <w:r w:rsidR="00361351">
        <w:t xml:space="preserve"> </w:t>
      </w:r>
      <w:r>
        <w:t>wurden</w:t>
      </w:r>
      <w:r w:rsidR="00361351">
        <w:t xml:space="preserve"> </w:t>
      </w:r>
      <w:r>
        <w:t>sie</w:t>
      </w:r>
      <w:r w:rsidR="00361351">
        <w:t xml:space="preserve"> </w:t>
      </w:r>
      <w:r>
        <w:t>teilweise</w:t>
      </w:r>
      <w:r w:rsidR="00361351">
        <w:t xml:space="preserve"> </w:t>
      </w:r>
      <w:r>
        <w:t>überarbeitet,</w:t>
      </w:r>
      <w:r w:rsidR="00361351">
        <w:t xml:space="preserve"> </w:t>
      </w:r>
      <w:r>
        <w:t>wo</w:t>
      </w:r>
      <w:r w:rsidR="00361351">
        <w:t xml:space="preserve"> </w:t>
      </w:r>
      <w:r>
        <w:t>möglich</w:t>
      </w:r>
      <w:r w:rsidR="00361351">
        <w:t xml:space="preserve"> </w:t>
      </w:r>
      <w:r>
        <w:t>wurden</w:t>
      </w:r>
      <w:r w:rsidR="00361351">
        <w:t xml:space="preserve"> </w:t>
      </w:r>
      <w:r>
        <w:t>sie</w:t>
      </w:r>
      <w:r w:rsidR="00361351">
        <w:t xml:space="preserve"> </w:t>
      </w:r>
      <w:r>
        <w:t>auch</w:t>
      </w:r>
      <w:r w:rsidR="00361351">
        <w:t xml:space="preserve"> </w:t>
      </w:r>
      <w:r>
        <w:t>erweitert.</w:t>
      </w:r>
    </w:p>
    <w:p w14:paraId="5B3D1A22" w14:textId="26BDF1F3" w:rsidR="00493B65" w:rsidRDefault="00493B65" w:rsidP="00493B65">
      <w:r>
        <w:t>Euch</w:t>
      </w:r>
      <w:r w:rsidR="00361351">
        <w:t xml:space="preserve"> </w:t>
      </w:r>
      <w:r>
        <w:t>allen</w:t>
      </w:r>
      <w:r w:rsidR="00361351">
        <w:t xml:space="preserve"> </w:t>
      </w:r>
      <w:r>
        <w:t>wünsche</w:t>
      </w:r>
      <w:r w:rsidR="00361351">
        <w:t xml:space="preserve"> </w:t>
      </w:r>
      <w:r>
        <w:t>ich</w:t>
      </w:r>
      <w:r w:rsidR="00361351">
        <w:t xml:space="preserve"> </w:t>
      </w:r>
      <w:r>
        <w:t>Gottes</w:t>
      </w:r>
      <w:r w:rsidR="00361351">
        <w:t xml:space="preserve"> </w:t>
      </w:r>
      <w:r>
        <w:t>reichen</w:t>
      </w:r>
      <w:r w:rsidR="00361351">
        <w:t xml:space="preserve"> </w:t>
      </w:r>
      <w:r>
        <w:t>Segen</w:t>
      </w:r>
      <w:r w:rsidR="00361351">
        <w:t xml:space="preserve"> </w:t>
      </w:r>
      <w:r>
        <w:t>und</w:t>
      </w:r>
      <w:r w:rsidR="00361351">
        <w:t xml:space="preserve"> </w:t>
      </w:r>
      <w:r>
        <w:t>dass</w:t>
      </w:r>
      <w:r w:rsidR="00361351">
        <w:t xml:space="preserve"> </w:t>
      </w:r>
      <w:r>
        <w:t>Ihr</w:t>
      </w:r>
      <w:r w:rsidR="00361351">
        <w:t xml:space="preserve"> </w:t>
      </w:r>
      <w:r>
        <w:t>für</w:t>
      </w:r>
      <w:r w:rsidR="00361351">
        <w:t xml:space="preserve"> </w:t>
      </w:r>
      <w:r>
        <w:t>Euch</w:t>
      </w:r>
      <w:r w:rsidR="00361351">
        <w:t xml:space="preserve"> </w:t>
      </w:r>
      <w:r>
        <w:t>interessante</w:t>
      </w:r>
      <w:r w:rsidR="00361351">
        <w:t xml:space="preserve"> </w:t>
      </w:r>
      <w:r>
        <w:t>Texte</w:t>
      </w:r>
      <w:r w:rsidR="00361351">
        <w:t xml:space="preserve"> </w:t>
      </w:r>
      <w:r>
        <w:t>hier</w:t>
      </w:r>
      <w:r w:rsidR="00361351">
        <w:t xml:space="preserve"> </w:t>
      </w:r>
      <w:r>
        <w:t>findet.</w:t>
      </w:r>
      <w:r w:rsidR="00361351">
        <w:t xml:space="preserve"> </w:t>
      </w:r>
      <w:r>
        <w:t>Für</w:t>
      </w:r>
      <w:r w:rsidR="00361351">
        <w:t xml:space="preserve"> </w:t>
      </w:r>
      <w:r>
        <w:t>Anregungen</w:t>
      </w:r>
      <w:r w:rsidR="00361351">
        <w:t xml:space="preserve"> </w:t>
      </w:r>
      <w:r>
        <w:t>bin</w:t>
      </w:r>
      <w:r w:rsidR="00361351">
        <w:t xml:space="preserve"> </w:t>
      </w:r>
      <w:r>
        <w:t>ich</w:t>
      </w:r>
      <w:r w:rsidR="00361351">
        <w:t xml:space="preserve"> </w:t>
      </w:r>
      <w:r>
        <w:t>immer</w:t>
      </w:r>
      <w:r w:rsidR="00361351">
        <w:t xml:space="preserve"> </w:t>
      </w:r>
      <w:r>
        <w:t>dankbar.</w:t>
      </w:r>
    </w:p>
    <w:p w14:paraId="5220652A" w14:textId="11313914" w:rsidR="00493B65" w:rsidRDefault="00493B65" w:rsidP="00493B65">
      <w:r>
        <w:t>Gruß</w:t>
      </w:r>
      <w:r w:rsidR="00361351">
        <w:t xml:space="preserve"> </w:t>
      </w:r>
      <w:r>
        <w:t>&amp;</w:t>
      </w:r>
      <w:r w:rsidR="00361351">
        <w:t xml:space="preserve"> </w:t>
      </w:r>
      <w:r>
        <w:t>Segen,</w:t>
      </w:r>
    </w:p>
    <w:p w14:paraId="3FD5DBCB" w14:textId="77777777" w:rsidR="007166CE" w:rsidRDefault="00493B65" w:rsidP="00493B65">
      <w:r>
        <w:t>Andreas</w:t>
      </w:r>
    </w:p>
    <w:p w14:paraId="0A5DC4EE" w14:textId="77777777" w:rsidR="0022039F" w:rsidRDefault="007166CE" w:rsidP="007166CE">
      <w:pPr>
        <w:rPr>
          <w:rFonts w:eastAsia="Times New Roman"/>
          <w:b/>
          <w:bCs/>
          <w:color w:val="000000"/>
          <w:kern w:val="36"/>
          <w:sz w:val="32"/>
          <w:szCs w:val="32"/>
          <w:lang w:eastAsia="de-DE"/>
        </w:rPr>
      </w:pPr>
      <w:r>
        <w:rPr>
          <w:rFonts w:eastAsia="Times New Roman"/>
          <w:b/>
          <w:bCs/>
          <w:color w:val="000000"/>
          <w:kern w:val="36"/>
          <w:sz w:val="32"/>
          <w:szCs w:val="32"/>
          <w:lang w:eastAsia="de-DE"/>
        </w:rPr>
        <w:br w:type="page"/>
      </w:r>
    </w:p>
    <w:p w14:paraId="5318AE31" w14:textId="38364028" w:rsidR="00A33D66" w:rsidRDefault="00A33D66" w:rsidP="00A33D66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1448202A" wp14:editId="52E9D718">
            <wp:extent cx="3108960" cy="488442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488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0C180" w14:textId="3E72BF10" w:rsidR="00BD71A4" w:rsidRDefault="00BD71A4" w:rsidP="00A33D66">
      <w:pPr>
        <w:spacing w:after="0" w:line="240" w:lineRule="auto"/>
        <w:jc w:val="center"/>
        <w:rPr>
          <w:rFonts w:eastAsia="Times New Roman"/>
          <w:b/>
          <w:bCs/>
          <w:color w:val="000000"/>
          <w:kern w:val="36"/>
          <w:sz w:val="36"/>
          <w:szCs w:val="48"/>
          <w:lang w:eastAsia="de-DE"/>
        </w:rPr>
      </w:pPr>
      <w:r>
        <w:br w:type="page"/>
      </w:r>
    </w:p>
    <w:p w14:paraId="5938C4C2" w14:textId="77777777" w:rsidR="00A33D66" w:rsidRDefault="00A33D66" w:rsidP="00A33D66">
      <w:pPr>
        <w:pStyle w:val="berschrift1"/>
        <w:shd w:val="clear" w:color="auto" w:fill="FFFFFF"/>
        <w:spacing w:before="0" w:beforeAutospacing="0" w:after="144"/>
        <w:rPr>
          <w:rFonts w:ascii="Calibri" w:hAnsi="Calibri" w:cs="Calibri"/>
          <w:color w:val="666666"/>
          <w:sz w:val="48"/>
        </w:rPr>
      </w:pPr>
      <w:r>
        <w:rPr>
          <w:rFonts w:ascii="Calibri" w:hAnsi="Calibri" w:cs="Calibri"/>
          <w:color w:val="666666"/>
        </w:rPr>
        <w:t>Nathanael</w:t>
      </w:r>
    </w:p>
    <w:p w14:paraId="71E12FE6" w14:textId="77777777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oder</w:t>
      </w:r>
    </w:p>
    <w:p w14:paraId="66F77A32" w14:textId="38355FA7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befangene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tritt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Beziehung.</w:t>
      </w:r>
    </w:p>
    <w:p w14:paraId="3F17C2E1" w14:textId="06E038EF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„Philippus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findet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Nathanael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spricht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ihm: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Wir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haben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gefunden,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von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welchem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Moses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im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Gesetz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die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Propheten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geschrieben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haben,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Jesus,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Josephs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Sohn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von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Nazareth.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Nathanael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sprach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ihm: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Was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kann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von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Nazareth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Gutes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kommen?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Philippus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spricht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ihm: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Komm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siehe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es.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Jesus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sah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Nathanael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sich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kommen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spricht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von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ihm: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Siehe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ein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rechter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Israeliter,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welchem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kein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Falsch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ist.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Nathanael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spricht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ihm: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Woher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kennest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mich?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Jesus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antwortete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sprach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ihm: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Ehe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denn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dich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Philippus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rief,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da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unter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dem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Feigenbaum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warst,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sah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dich.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Nathanael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antwortete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spricht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ihm: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Rabbi,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bist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Gottes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Sohn,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bist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König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von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Israel.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Jesus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antwortete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sprach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ihm: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glaubest,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weil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dir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gesagt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habe,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dass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dich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gesehen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habe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unter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dem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Feigenbaum,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wirst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noch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größeres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denn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das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sehen.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spricht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ihm: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Wahrlich,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wahrlich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sage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euch,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von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nun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an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werdet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Himmel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offen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sehen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die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Engel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Gottes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hinauf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herabfahren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auf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Menschen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Sohn.“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45-51)</w:t>
      </w:r>
    </w:p>
    <w:p w14:paraId="0D9C0F1A" w14:textId="278347B8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Kanzel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besteige,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traurig.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nämlich,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Zuhörer,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angenommen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fassten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Entschluss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Unglauben.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darunter,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Anziehungskraft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empfänglich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befangen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einmal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zulassen,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Zutritt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gewährt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entzieht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widersteht.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unbedeutendes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Brunnenröhre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verstopft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trotz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hinreicht,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unbedeutendes,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eingebildetes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Hindernis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trennen?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entsteht,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Zuhörern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mittheile,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Gefäß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Schatz,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einschließt,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Nachtheil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(2.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4,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6.)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bedarf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vernünftele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hinreißen.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eigentümliche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mischt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unvermeidlich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Auffassung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Unermesslichkeit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Eingang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wird.</w:t>
      </w:r>
    </w:p>
    <w:p w14:paraId="36FC185C" w14:textId="1ACA8AA7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Mittel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dagegen: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befangenen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unmittelbare,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sogar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völligem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Gleichgewicht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zeigen.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zurücktreten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bliebet,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blendenden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Gegenwart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verschwinden?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Erzählung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Textes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beantwortet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aufgestellte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verwirklicht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Nathanael's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Bekehrung.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befangener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Vermittler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Türe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verschlossen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öffnet,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unmittelbare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tritt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Erzählungen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Bilder,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Belehrungen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hüllt,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Beispiele,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unterstützt.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gelesenen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Beispiel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Zuhörern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Mittel,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abschließen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folgen.</w:t>
      </w:r>
    </w:p>
    <w:p w14:paraId="003F58F1" w14:textId="33CE8408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Gespräch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bestimmen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neue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Freundes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auffallen: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Leichtsinn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stimmt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keineswegs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religiösen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Texte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beseelt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raschen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Gehorsam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Meisters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gezeigt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stimmt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Sinnesart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erscheint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Berechnung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(Job.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6,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?),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Zögern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(Ich.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12,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21,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22)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misstrauisches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Nachforschen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gänzliche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Hingabe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14,8).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verdient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wenigstens,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neuen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bloß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annimmt,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Glaubenswechsel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ansehen.</w:t>
      </w:r>
    </w:p>
    <w:p w14:paraId="1943CF06" w14:textId="64DE7105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Außerdem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angegeben,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prüfen.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Wir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haben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gefunden,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von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welchem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Moses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im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Gesetz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die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Propheten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geschrieben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haben,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Jesus,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Josephs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Sohn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von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Nazareth.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erwartete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Übereinstimmung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gläubigen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Messias.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Propheten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verkündigten,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angegeben.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verwirklicht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Gehorsam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Andreas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Landsleute,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geglaubt;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genug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überlegt?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jedenfalls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reiflich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erwog,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hauptsächlichste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Mittel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früh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spät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Zuflucht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nehmen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wahrhaftigen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einmal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Messias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konnte.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Nathanael's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Aufmerksamkeit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fesseln,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Nachforschung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unterworfen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werden.</w:t>
      </w:r>
    </w:p>
    <w:p w14:paraId="5969D8DE" w14:textId="0F4F168A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vergessen;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Maschine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Reibung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Anschlag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vergebens,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verworfen,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Eingang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mischt,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bestimmt,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überlegt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Messias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Was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kann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von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Nazareth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Gutes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kommen?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Städten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unbedeutenden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Galiläas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7,52);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Testament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genannt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erwählet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Messias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geboren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7,42.)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hindert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annimmst,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prüfest.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verachtete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meinest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nicht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was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göttlich,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sondern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was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menschlich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16,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23);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Herrlichkeit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Herrlichkeit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auseinanderhalten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absichtlich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Stadt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Heimat,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Krippe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Fischer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Sendboten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Völker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erwählte?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erwähnt,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genau,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eingedrungen,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Einzelheit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verbergen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konnte,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das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da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gesagt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ist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durch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die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Propheten: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soll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Nazarenus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heißen?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Einwurf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Bethlehem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geboren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Unrecht,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urteilt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rät,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unterbricht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übertreibt.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Zuhörer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widerfahren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lässt,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erlaubt,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Davids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Paulus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Wahlspruch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nehme: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Ich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glaube,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darum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rede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(2.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4,13),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Rechenschaft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Schwärmer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unterworfen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gewichtigen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eingewurzelten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begegnete,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Pfande,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gewesen,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Bürgschaft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Wir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haben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gefunden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;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habe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Heiland,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Gnade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Frieden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Gott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gefunden,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meine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Gebete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antwortet,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Weg,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wandeln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Führer,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leitet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gefunden,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habe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vielleicht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Recht: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verlange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mir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Wort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glaubst,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aber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wenigstens,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Zeugnis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billig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reiflich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erwägst.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habe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aber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nur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Zeugnis,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habe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Beweise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vorzuführen.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berufe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dabei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heilige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Schrift,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zeige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diesem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Buche,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wahrsten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heiligsten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aller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Bücher,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Anfang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bis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Ende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verkündigt,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bekennt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verherrlicht,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predige;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weißt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wohl,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man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davon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sagen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kann,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meine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Lehre,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sondern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Schriftlehre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ist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Evangelium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lossagen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kannst,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ohne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Worte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Propheten,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Apostel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Jesu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Christi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trennst.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berufe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dabei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Geschichte,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zeige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erste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Kirche,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gläubige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Kirche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allen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Zeiten,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welche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finstersten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Zeiten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guten,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alten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Lehre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Gnade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lebte,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Überlieferung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Christengemeinden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Jahrhundert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Jahrhundert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erhielt.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berufe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dabei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Erfahrung,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zeige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diese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Lehre,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allein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Früchte,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Evangelium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verheißt,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hervorbringt,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Wort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Gottes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Welt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ausbreitet,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ernstlich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Bekehrung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Heiden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deinige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bekümmert,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Heiligkeit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Lebens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Frieden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Tode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erzeugt.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berufe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dabei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Gott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selbst,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zeige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Gottes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Rath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evangelischen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Geschichte,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Gunsten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dieser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Lehre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auftritt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doppelte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himmlische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Beglaubigungszeichen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Wunder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aufdrückt,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für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bewirkt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Weissagungen,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durch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erfüllt,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ohne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weniger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himmlischen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aber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unsichtbaren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Beglaubigung,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Zeugnisse,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Herzen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durch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seinen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Geist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zeuget,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rede.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(1.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Joh.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5,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O.)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zögere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auszusprechen,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keinen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siegreicheren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Beweis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Welt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gibt,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Abbadaus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Chalmers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Evangelium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geliefert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hat.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erkennt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selbst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habt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einmal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solche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Bücher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hingelegt,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habt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einmal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Gotteshaus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verlassen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habt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eurem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Innern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Macht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Wahrheit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Ehre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gegeben.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hält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euch,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aufrichtigen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Menschen,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ab,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keine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weniger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entschuldigende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Gründe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abhalten?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sage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euch,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Nazareth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ist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Für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Nathanael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ist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Nazareth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herrschende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Meinung,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Meinung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Menge;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euern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Willen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hält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diese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euch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zurück.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Kann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Wahrheit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Gesinnungen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bestehen,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allen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allgemeinen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Begriffen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entgegen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sind,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nur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unter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Bedingung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bestehen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können,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neue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Welt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mit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andern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Sitten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anderer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Sprache,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ganz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anderes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erschaffen?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Kann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Gesinnungen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bestehen,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nur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verhältnismäßig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kleines,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unbedeutendes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verachtetes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Volk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anhangt,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geistigen,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geselligen,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literarischen,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philosophischen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Großen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Zeit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berufen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können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wovon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man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noch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immer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sagen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kann: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Glaubt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auch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irgend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ein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Oberster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oder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Pharisäer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an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ihn?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(Joh.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8,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48.)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Kann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Gesinnungen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bestehen,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Anfang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Vorrecht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einzigen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Volkes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waren,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welch'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Volkes!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1800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Jahren,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seitdem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endlich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erkühnt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haben,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alle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Nationen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Ruf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ergehen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lassen,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kaum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geglückt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ist,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Sechstel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ganzen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Menschheit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gewinnen,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obgleich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endliche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Eroberung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ganzen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Erde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verheißen?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Widerlegt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mich,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wenn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vermögt,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wagt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mir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sagen,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Gründe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besser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gesagt,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dunkle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Gefühle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dieser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Art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sind,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euch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bestimmen,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sage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Evangelium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verwerfen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(das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wäre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hartes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Wort),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sondern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annehmet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noch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verwerfet,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einzig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Grunde,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niemals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dieser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ernsten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Sache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aufmerksames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geliehen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habt,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hättet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getan,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dann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hättet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vielleicht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anscheinend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entscheidendsten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Einwürfe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eben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so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rasch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verschwinden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sehen,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bei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ersten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Nachforschungen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Nathanael's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Christi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vorgebliche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Geburt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Nazareth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zugleich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Einwurf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grundlos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erwiesen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hätte.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behaupte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noch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mehr,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hättet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vielleicht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gesehen,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euer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Einwurf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Beweis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durch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Art,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gibt,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verwandelt;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hartnäckige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Widerstand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meisten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Menschen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Evangelium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dieser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rasche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Verfall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christlichen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Kirche,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obgleich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gegen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allen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Anschein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allen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Vorteil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waren,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Buche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vorher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verkündigt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sind,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man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so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gern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Irrtums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überweisen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möchte.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Weil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man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aber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befangenen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oder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verschlossenen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Geist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so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belehrt,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beunruhigt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man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gibt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sich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keine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Rechenschaft.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Was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tut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Philippus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dieser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Lage?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sagt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seinem</w:t>
      </w:r>
      <w:r w:rsidR="00361351"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Freunde: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Komm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und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siehe</w:t>
      </w:r>
      <w:r w:rsidR="00361351" w:rsidRP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es.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Philippus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tritt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zurück,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hört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überreden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besteht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darauf,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seine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Gründe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einem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Geiste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aufzudrängen,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ihrer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Aufnahme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offen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ist.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ist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davon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überzeugt,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Nathanael's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Vorurteile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Front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angegriffen,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sondern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umgangen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werden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müssen,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denkt,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für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ihn,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dem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Jünger,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anderes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tun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ist,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Jesus,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dem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Meister,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dem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lebendigen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Gegenstand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Glaubens,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überweisen.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Nathanael,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dessen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Herz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aufrichtig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ist,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weigert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sich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diesen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Versuch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machen,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was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billig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anerkennen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müssen,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Vorurteil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ist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nicht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immer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so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billig.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geht,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sieht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-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glaubt.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Wichtig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ist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für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uns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nachzuforschen,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wie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seine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Vorurteile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vor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Jesu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Christo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verschwunden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sind.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Jesus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beginnt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damit,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Nathanaels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Herz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gewinnt;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er,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Menschen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gemacht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hat,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weiß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wohl,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kein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sichereres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Mittel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gibt,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um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Verstandesvorurteil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zu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zerstören,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man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eine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Herzensneigung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dagegen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rüste,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Mensch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ist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weniger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durch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Gedanken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als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durch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Gefühl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Mensch.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Ehe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Nathanael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bei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Jesus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ank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o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mmt,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gibt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dieser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ihm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das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schöne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>Zeugnis:</w:t>
      </w:r>
      <w:r w:rsidR="00361351">
        <w:rPr>
          <w:rStyle w:val="Fett"/>
          <w:rFonts w:ascii="Calibri" w:eastAsiaTheme="majorEastAsia" w:hAnsi="Calibri" w:cs="Calibri"/>
          <w:b w:val="0"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Siehe</w:t>
      </w:r>
      <w:r w:rsid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rechter</w:t>
      </w:r>
      <w:r w:rsid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Israelit,</w:t>
      </w:r>
      <w:r w:rsid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welchem</w:t>
      </w:r>
      <w:r w:rsid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61351">
        <w:rPr>
          <w:rFonts w:ascii="Calibri" w:hAnsi="Calibri" w:cs="Calibri"/>
          <w:b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liebevoll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überzeugend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Feigenbaume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Antrag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zurückstieß,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ungerechten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vorwerfen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vorhatte.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dringt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Böse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beschäme,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gewahr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Böse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trotz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Anscheins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wohlwollende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hellsehende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getäuscht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mäßigt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beherrscht.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Oberfläche,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Überzeugung </w:t>
      </w:r>
      <w:r>
        <w:rPr>
          <w:rFonts w:ascii="Calibri" w:hAnsi="Calibri" w:cs="Calibri"/>
          <w:color w:val="000000"/>
          <w:sz w:val="22"/>
          <w:szCs w:val="22"/>
        </w:rPr>
        <w:t>gibt,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seinerseits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bezeugen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verfügt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angehöriges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früh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spät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zufallen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bemerkt,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tugendhafte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bereitwilligsten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Unterstützung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geschicktesten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Verdienst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entdecken.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bescheidene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großmütige Verurteilung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Stapfer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Ninet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Schönheiten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Werkes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hervorheben,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sorgfältig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dahinter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verbergen,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während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sorgfältig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aufsuchen,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Scharfsinns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vergrößern.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Auffindung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edlere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Auffindung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Bösen.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Bemerkung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Ausdehnung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verbunden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Gottheit,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Entwickelung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verstehen.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Gebrauch,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Überlegenheit </w:t>
      </w:r>
      <w:r>
        <w:rPr>
          <w:rFonts w:ascii="Calibri" w:hAnsi="Calibri" w:cs="Calibri"/>
          <w:color w:val="000000"/>
          <w:sz w:val="22"/>
          <w:szCs w:val="22"/>
        </w:rPr>
        <w:t>machen,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Vorstellung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Gott-Mensch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geringsten,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dunkelsten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Seelenfalte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verborgenen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an's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Licht;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zuweilen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bloßer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Gleichgültigkeit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verborgene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Feindschaft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enthüllt: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(Luc.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11,23),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deckt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Teilnahme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entwickelt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Anschein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Kälte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Unentschlossenheit: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(Luc.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9,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50.)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einfältigen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Hauptmanns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gerührt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bewundert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(Matth.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8.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9,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10.)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Schriftgelehrten,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ablegt,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böswilligen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unterschieden,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seinerseits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auszeichnendere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Anerkennung,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Umgebenden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trennt: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Begierde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gebrannt,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entlarven,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„liebt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spart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Eifer,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letzten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Liebesanstrengung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sorgfältig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Übrige </w:t>
      </w:r>
      <w:r>
        <w:rPr>
          <w:rFonts w:ascii="Calibri" w:hAnsi="Calibri" w:cs="Calibri"/>
          <w:color w:val="000000"/>
          <w:sz w:val="22"/>
          <w:szCs w:val="22"/>
        </w:rPr>
        <w:t>entfernt,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entzieht;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herrlicher,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Verfahrens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während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Urteilen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entfahren,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Unruhe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bloß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fürchtet.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niemals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sichtbarer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bewiesen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Empfang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Nathanael's: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„Siehe,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versetzen,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Eindruck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begreifen,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hervorbringt.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begnügte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aufstoßenden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oberflächlichen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Betrachtungen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stieß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dringt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Dinge,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gewöhnlicher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Güte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Gebote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hält?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gesprochen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Lohn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neuen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Gewissheit </w:t>
      </w:r>
      <w:r>
        <w:rPr>
          <w:rFonts w:ascii="Calibri" w:hAnsi="Calibri" w:cs="Calibri"/>
          <w:color w:val="000000"/>
          <w:sz w:val="22"/>
          <w:szCs w:val="22"/>
        </w:rPr>
        <w:t>verwandelt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werden.</w:t>
      </w:r>
    </w:p>
    <w:p w14:paraId="4CB1B3FD" w14:textId="7575C5F5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setzte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günstig,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schildert,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beurteilt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natürlichste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richtet: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„Woher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richtig,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Ausleger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„woher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kennen?“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bedeuten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ausgesprochenen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Urteils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gezogen.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ehrwürdige,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edle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Einfalt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verderben?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19.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Jahrhunderts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hergebrachter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Höflichkeit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wohlverdienten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Lobe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gezwungen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freundlichst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Kopf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schütteln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verstellten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Bescheidenheit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entschuldigen?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Freiheit,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Heuchler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Heuchelei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„Sondern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Wandel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hüte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(Ps.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18,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24.)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„Woher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Stolzes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beschuldigen,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Sonne,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zuträgt,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voraussetzt: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„Ehe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rief,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Feigenbaum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wundern,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Blitzstrahl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halbgewonnene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fällt,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beendet,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anfing;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unterwirft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„Rabbi,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aufgehellt,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denselben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Einwürfe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kämen,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Vernunftgründen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Vernunft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gebildet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Geboren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unwillkürlicher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Empfindung,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Empfindung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verdrängt.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aufgehellt,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Schnee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Sonne,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verschwunden.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Geheimnis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Glaubensgründe,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lösbaren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Schwierigkeiten,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verbannt;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hienieden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niemals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auflösen,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unwiderstehlich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überzeugenden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Gegengewicht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„Ehe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rief,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Feigenbaum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Messias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4,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29.)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rief,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widerstand,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Unterhaltung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gegenwärtig,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Laube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Feigenbaumes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verbarg,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niemand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verbergen;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feierlichen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vorging,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inwendigen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konnte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gegenwärtigen,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unsichtbaren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Gefährten,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wachsamen,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liebevollen,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unbekannten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ergibt </w:t>
      </w:r>
      <w:r>
        <w:rPr>
          <w:rFonts w:ascii="Calibri" w:hAnsi="Calibri" w:cs="Calibri"/>
          <w:color w:val="000000"/>
          <w:sz w:val="22"/>
          <w:szCs w:val="22"/>
        </w:rPr>
        <w:t>sich,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ergeben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teilt </w:t>
      </w:r>
      <w:r>
        <w:rPr>
          <w:rFonts w:ascii="Calibri" w:hAnsi="Calibri" w:cs="Calibri"/>
          <w:color w:val="000000"/>
          <w:sz w:val="22"/>
          <w:szCs w:val="22"/>
        </w:rPr>
        <w:t>jetzt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denselben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überschreitet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Meisters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Unwissenheit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„Josephs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bewanderter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Psalm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gelernt;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betrachtet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Weissagung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desselben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Psalms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König,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zuerst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herrscht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Erbteil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Eigentum</w:t>
      </w:r>
      <w:r>
        <w:rPr>
          <w:rFonts w:ascii="Calibri" w:hAnsi="Calibri" w:cs="Calibri"/>
          <w:color w:val="000000"/>
          <w:sz w:val="22"/>
          <w:szCs w:val="22"/>
        </w:rPr>
        <w:t>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„Rabbi,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Israel.“</w:t>
      </w:r>
    </w:p>
    <w:p w14:paraId="5852E02D" w14:textId="19CA3C16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Mittel,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Zuflucht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nahm,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gelungen,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befangenen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anwenden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verschaffen,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verschaffte,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„Komm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es“?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bestimmen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gewinne,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vorausgesetzt,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demütig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Übergang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jetzt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sichtbare,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körperliche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Mittel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unsichtbaren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Bedingungen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stattfindende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wirksamer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heilsamer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bedauern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lässt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natürlich,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blind.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Jüngern: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hingehe.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hingehe,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Tröster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hingehe,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senden.“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16,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leiten.“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16,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13.)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unsichtbare,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verklärte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verklärt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unsichtbar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39.)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nötig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müsst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öffnen,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vernehmen,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anrufen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wandelte,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naher;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sichtbar,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unsichtbar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14,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1?)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Büchern,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Zweck,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Schreiben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führe;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untergehen,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belebende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Johannes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Täufers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 </w:t>
      </w:r>
      <w:r>
        <w:rPr>
          <w:rFonts w:ascii="Calibri" w:hAnsi="Calibri" w:cs="Calibri"/>
          <w:color w:val="000000"/>
          <w:sz w:val="22"/>
          <w:szCs w:val="22"/>
        </w:rPr>
        <w:t>wachsen,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 </w:t>
      </w:r>
      <w:r>
        <w:rPr>
          <w:rFonts w:ascii="Calibri" w:hAnsi="Calibri" w:cs="Calibri"/>
          <w:color w:val="000000"/>
          <w:sz w:val="22"/>
          <w:szCs w:val="22"/>
        </w:rPr>
        <w:t>abnehmen.“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30.)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Grenze,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jenseits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derselben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wiedergeben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geringsten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Gotteskindern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bekannt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Erfahrung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Übrige </w:t>
      </w:r>
      <w:r>
        <w:rPr>
          <w:rFonts w:ascii="Calibri" w:hAnsi="Calibri" w:cs="Calibri"/>
          <w:color w:val="000000"/>
          <w:sz w:val="22"/>
          <w:szCs w:val="22"/>
        </w:rPr>
        <w:t>lehren,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Erfahrung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Gespräch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tun!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verklärten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Täuschung,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unsichtbaren,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verklärten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Herablassung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bezeugen,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„Siehe,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Forderungen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unausführbar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gehalten,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sanftmütig </w:t>
      </w:r>
      <w:r>
        <w:rPr>
          <w:rFonts w:ascii="Calibri" w:hAnsi="Calibri" w:cs="Calibri"/>
          <w:color w:val="000000"/>
          <w:sz w:val="22"/>
          <w:szCs w:val="22"/>
        </w:rPr>
        <w:t>.und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demütig </w:t>
      </w:r>
      <w:r>
        <w:rPr>
          <w:rFonts w:ascii="Calibri" w:hAnsi="Calibri" w:cs="Calibri"/>
          <w:color w:val="000000"/>
          <w:sz w:val="22"/>
          <w:szCs w:val="22"/>
        </w:rPr>
        <w:t>finden,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verabreichtet,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anrechnen,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geringste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entdeckt,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liebevoll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aufnehmen;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geheimsten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entgegenkommen,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widerfahren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Ungewissheit </w:t>
      </w:r>
      <w:r>
        <w:rPr>
          <w:rFonts w:ascii="Calibri" w:hAnsi="Calibri" w:cs="Calibri"/>
          <w:color w:val="000000"/>
          <w:sz w:val="22"/>
          <w:szCs w:val="22"/>
        </w:rPr>
        <w:t>beunruhigten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Wahrhaftigkeit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entzogen.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verklärten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leuchten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ließ: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„Ehe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rief,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Feigenbaum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warst.“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Kenntnis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Bedürfnisse,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Versuchungen,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Kämpfe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besitzt;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liebevollen,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wachsamen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Antheil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Stufen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früher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gefolgt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Bekehrung,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erweckt,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lässt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Zuflucht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Feigenbaum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reuiges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ausgeschüttet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Absicht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gefasst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Rückhalt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hinzugeben,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belehren,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Entschluss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verborgene,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getrocknete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Träne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verlöschtet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vergeblich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geflossen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günstige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treuen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aufbewahret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köstliche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Früchte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„Kommt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sehet!“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schämet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aufgeschoben,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gezögert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gekämpft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früheren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Heerde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nachfolgt,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zuwenden;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Sittenlehre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Grundsätzen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vereinigen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verleugnet,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Priester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verklagen,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Obersten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verurteilen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Soldaten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kreuzigen?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erlangt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Heiland!“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4,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42.)</w:t>
      </w:r>
    </w:p>
    <w:p w14:paraId="7E6F146E" w14:textId="733E56FC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Ja,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sagt!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gewiss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Hindernisse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begegnet,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kommt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Aufnahme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vorbereitetes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nämliche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Zuhörer,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Nathanael?</w:t>
      </w:r>
    </w:p>
    <w:p w14:paraId="066FCA5B" w14:textId="164B3A67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Gesinnungen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schließen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unvollkommen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bekannt;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geschildert,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wusste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bedurfte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gäbe“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25).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ist.“</w:t>
      </w:r>
    </w:p>
    <w:p w14:paraId="09B2CB6B" w14:textId="3D0A43EE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Einige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Ausleger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Bedeutung,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Völker,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Tugenden,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auszuzeichnen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verbunden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Franzose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französischer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Ritterlichkeit,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Engländer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englischer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Freimütigkeit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Deutsche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deutscher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Herzlichkeit.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Charakterzug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zurückführt,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treffende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Bedeutung.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Volkes,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Völkern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auserwählte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Propheten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erhielte,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(Röm.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gäbe,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bestimmte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(Röm.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9,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6),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</w:t>
      </w:r>
      <w:r>
        <w:rPr>
          <w:rFonts w:ascii="Calibri" w:hAnsi="Calibri" w:cs="Calibri"/>
          <w:color w:val="000000"/>
          <w:sz w:val="22"/>
          <w:szCs w:val="22"/>
        </w:rPr>
        <w:t>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äußerlich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Beschneidung,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„inwendig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verborgen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(Röm.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2,29),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Verheißung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erwartet,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Abraham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Jacob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neuen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gab.</w:t>
      </w:r>
    </w:p>
    <w:p w14:paraId="2B3290DA" w14:textId="59AE9023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Falsch“,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behauptet,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entsprechen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Vorrecht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Geburt.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Bemerket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religiösen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Charakter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enthält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Verheißung: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Antheil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Theil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irgend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beteiligt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genannte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Religionen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sogar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vorhanden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Lichte,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angenehm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Jesajas,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Elias,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David,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Moses,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Abraham.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Noah,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nehmen,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Jahrhundert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Jahrhundert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dunkelsten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Schimmer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ursprünglichen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zurückgehen,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gewesen.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Gelegenheit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lernen,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verborgene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Treue,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 </w:t>
      </w:r>
      <w:r>
        <w:rPr>
          <w:rFonts w:ascii="Calibri" w:hAnsi="Calibri" w:cs="Calibri"/>
          <w:color w:val="000000"/>
          <w:sz w:val="22"/>
          <w:szCs w:val="22"/>
        </w:rPr>
        <w:t>bewiesen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en </w:t>
      </w:r>
      <w:r>
        <w:rPr>
          <w:rFonts w:ascii="Calibri" w:hAnsi="Calibri" w:cs="Calibri"/>
          <w:color w:val="000000"/>
          <w:sz w:val="22"/>
          <w:szCs w:val="22"/>
        </w:rPr>
        <w:t>Weg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suchte;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konnte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zurückhalten,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christlicher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Gelehrter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(Bautain)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hinführte: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Übrige </w:t>
      </w:r>
      <w:r>
        <w:rPr>
          <w:rFonts w:ascii="Calibri" w:hAnsi="Calibri" w:cs="Calibri"/>
          <w:color w:val="000000"/>
          <w:sz w:val="22"/>
          <w:szCs w:val="22"/>
        </w:rPr>
        <w:t>tun.“</w:t>
      </w:r>
    </w:p>
    <w:p w14:paraId="4DEBD1E3" w14:textId="1DE2C41A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teuren </w:t>
      </w:r>
      <w:r>
        <w:rPr>
          <w:rFonts w:ascii="Calibri" w:hAnsi="Calibri" w:cs="Calibri"/>
          <w:color w:val="000000"/>
          <w:sz w:val="22"/>
          <w:szCs w:val="22"/>
        </w:rPr>
        <w:t>Zuhörer,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hinreichend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gewiss </w:t>
      </w:r>
      <w:r>
        <w:rPr>
          <w:rFonts w:ascii="Calibri" w:hAnsi="Calibri" w:cs="Calibri"/>
          <w:color w:val="000000"/>
          <w:sz w:val="22"/>
          <w:szCs w:val="22"/>
        </w:rPr>
        <w:t>größer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getreu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Schoß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aufgezogen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besitzt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wenigstens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allgemeine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Ansichten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Luft,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einatmen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besitzet,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unbestimmte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Mahomedaner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besitzen,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bekümmere.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Mahomedanern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beschäftigen,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beschäftige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Beispiel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gewordenen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 </w:t>
      </w:r>
      <w:r>
        <w:rPr>
          <w:rFonts w:ascii="Calibri" w:hAnsi="Calibri" w:cs="Calibri"/>
          <w:color w:val="000000"/>
          <w:sz w:val="22"/>
          <w:szCs w:val="22"/>
        </w:rPr>
        <w:t>getreu?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Treue.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behauptete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richtig: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wichtig,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angekommen,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trotz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Langsamkeit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Fallens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entferntesten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Punkten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ankommen.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erzählt,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Felix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Neffs'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religiöses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seltsamen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angefangen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gerne,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entdecke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Felix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Neff.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unwissend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befangen,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bedeutet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vorausgesetzt,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getreu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wandelt,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„darin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(Philip.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3,16),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wiederhole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dasselbe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gemacht.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Verwandtschaft,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Anziehungskraft,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einander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irgend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einander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vereinigen;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schaffen.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s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7.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17.)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gesinnt </w:t>
      </w:r>
      <w:r>
        <w:rPr>
          <w:rFonts w:ascii="Calibri" w:hAnsi="Calibri" w:cs="Calibri"/>
          <w:color w:val="000000"/>
          <w:sz w:val="22"/>
          <w:szCs w:val="22"/>
        </w:rPr>
        <w:t>seid,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Treue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Ausnahmen,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Sachkenntnis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Ausnahme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zulässt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wissentlich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freiwillig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deutlich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gefordertes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verweigert,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Ungehorsam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verharret,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rühmt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begriffen,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seltenste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übergebt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Schuld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zuzumessen.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Nathanael.</w:t>
      </w:r>
    </w:p>
    <w:p w14:paraId="6ADFD15F" w14:textId="2D640D38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dringt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ist“,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schließt,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32.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Psalm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entlehnt.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Missetat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zurechnet,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Psalm,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erinnert,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gegenwärtig;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Psalm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Entwicklung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Charakterzuges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stützt,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nachfragen.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„Wohl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Missetat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zurechnet,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ist“,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Psalmist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verschweigen,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verschmachteten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täglich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Heulen.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vertrocknete,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Sommer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dürre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verhehle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Missetat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Übertretung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vergabst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Missetat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ist“,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„bekennt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„verhehlt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Missetat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nicht“,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Übertretungen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Rückhalt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unumwunden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Verbindung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32.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Psalm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Sündenbekenntnis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Mangel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auszeichnet.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Bekenntnis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Verweigerung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Bekenntnisses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Bekenntnis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einzugestehen,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gründlich.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nötig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demüthigsten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Geständnisse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vorausgesetzt,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abwende,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Krankenbett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Schlachtordnung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schlüpfen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plötzlich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Schlangen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Löchern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verborgensten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Schlupfwinkeln,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verborgen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hieltet.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anderswo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Erinnerung?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rief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hervor?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verschwinden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lassen.</w:t>
      </w:r>
    </w:p>
    <w:p w14:paraId="27701689" w14:textId="21B538B1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demütiger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Bekenntnis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bereitwilliger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Charakterzug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Feigenbaum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beschäftigten,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keineswegs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zweifelhaft,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Zurückgezogenheit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Bekenntnis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32.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Psalms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angewendet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heilsamer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Erweckung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zahlreichen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Übertretungen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durchdrungen,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entlegenen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Zufluchtsort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aufsuchte,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entziehen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bitteren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ausschütten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Vergebung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erflehte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Zöllner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gnädig,“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„Vater,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gesündigt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dir“;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gläubigen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zukünftige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gerichtet,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David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„durchgraben“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(Ps.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22,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17)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Jesaias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(53,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5)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Missetat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verwundet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zerschlagen.“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bedurfte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suchte?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durstenden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Menschensohn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zeiget,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(Luc.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19,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10).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Propheten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geschrieben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Versöhnung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(Hiob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33,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24.)</w:t>
      </w:r>
    </w:p>
    <w:p w14:paraId="121D4456" w14:textId="3C85448B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Zuhörer,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Umschweife,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verschweigen,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bekennst?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wenigstens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einmal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bekannt?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Stunde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Feigenbaume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gehabt,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gestirnten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Gedächtnis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zurückriefest,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Schöpfers,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Richters,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himmlischen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ausschüttetest?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tust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tatest,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beruhigt.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dürre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bedarf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Regens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Taues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grausamen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Jäger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unaufhörlich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verfolgte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Hirsch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bedarf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fließenden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verzehrenden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stille;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Mangel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Hülfe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droht,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gefolterte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Mutter,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bedarf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treuen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erstarrende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öffnen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mühselige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beladene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bedarf,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höchste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Bedürfnis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trachtete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ahnte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erfunden,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fand;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verkennen,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.kannst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gnädig.“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gesündigt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dir,“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gegenüber,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„Kommt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mühselig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beladen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erquicken,“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(Matth.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20,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28),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Prüfung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ausrieft: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„Herr,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geglaubt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Gottes!“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6,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67.)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weigerst,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einander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schmücken,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böse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fördern“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(Ps.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36,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Zöllners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Pharisäers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darbringst: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Menschen“,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natürlich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zurückgestoßen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angezogen,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Schuld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zuzumessen.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Israelit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Nathanael.</w:t>
      </w:r>
    </w:p>
    <w:p w14:paraId="07D3646C" w14:textId="75FE8D2A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entlassen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wirst.</w:t>
      </w:r>
    </w:p>
    <w:p w14:paraId="53C03A28" w14:textId="1BE05952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wünsche,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entmutigender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beunruhigen;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 </w:t>
      </w:r>
      <w:r>
        <w:rPr>
          <w:rFonts w:ascii="Calibri" w:hAnsi="Calibri" w:cs="Calibri"/>
          <w:color w:val="000000"/>
          <w:sz w:val="22"/>
          <w:szCs w:val="22"/>
        </w:rPr>
        <w:t>deshalb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Text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fürchtest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Begeisterung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fürchtest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eingetreten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erwarten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Kämpfe: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Einwürfe,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zerstreuten,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Gedächtnis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zurückkommen?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finstre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wiederkommen,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aufgehoben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hinreichend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erscheinen,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Beruhige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abgeholfen,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abgeholfen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</w:p>
    <w:p w14:paraId="1083EFD8" w14:textId="2BE4DC71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stark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entstehenden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stärkere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Rückhalt,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stärken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behandelt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erwachsenen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Waagschale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Zukunft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vorbereitet.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Feigenbaume,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größere?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„Wahrlich,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herabfahren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Andeutung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Testament.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(1.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28,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12),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fleißigen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gelehrigen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Schüler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Testaments,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wunderbar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geeignete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liefert.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Jacob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Bethel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träumte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rührte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Spitze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nieder.“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Menschwerdung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aufgehobene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Verbindung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herstellt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Verirrung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verabscheuungswürdige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Gegenstände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Brüder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besuchen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dienen.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Genossen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Weissagung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bestätigt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befestigt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einzelne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flüchtige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Einmischung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Dinge,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Vorübergehen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Feigenbaum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dargebracht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wurde,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hinreichend,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besiegen;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himmlische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Genossen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Gemeinschaft,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ist“,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Angesicht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Angesicht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getauft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beständigen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aufgenommenen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Tagewerke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beständiges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Feigenbaum“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Bekenntnis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Errettung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Heilandes?</w:t>
      </w:r>
    </w:p>
    <w:p w14:paraId="3094E6BE" w14:textId="48B6CF93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Brüder,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beunruhigt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Zukunft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Ursache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beunruhigen.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Eindrücke,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gefühlvoller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Frömmigkeit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vermindern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Nachtheil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wachsende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aufgewogen,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letzte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zusammen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sein.</w:t>
      </w:r>
    </w:p>
    <w:p w14:paraId="5B64E67B" w14:textId="7CD5327D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Glaubensentwicklung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Erfahrung.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„bringet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Hoffnung“,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unerschütterliche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Gewissheit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beständige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Ausübung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Apostel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hinzu: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„Hoffnung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lässt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zuschanden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ausgegossen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(Röm.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5,4,5.)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besiegelte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Erfahrung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sicherste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Bürge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Erfahrung,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einander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Lebensansichten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zustellen,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einander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Siegel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bezeichnet,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vereinigen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durchdringe.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zurückgekehrte,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strafwürdigen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Abwesenheit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väterlichen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geschlossen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wurde.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bezweifeln,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angenommen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Gegenwart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Umgang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genießt,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beständig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Vorrechte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ausübt?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liebliches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vorbehalten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könnt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beständig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erhört;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leset,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Kluft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Büchern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trennt;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unmöglich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umgewandelt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Schauen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hienieden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zuletzt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Niemanden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brauchen,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unerklärliche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unwidersprechliche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Gewissheit </w:t>
      </w:r>
      <w:r>
        <w:rPr>
          <w:rFonts w:ascii="Calibri" w:hAnsi="Calibri" w:cs="Calibri"/>
          <w:color w:val="000000"/>
          <w:sz w:val="22"/>
          <w:szCs w:val="22"/>
        </w:rPr>
        <w:t>überzeugt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überzeugt,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stärkere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zahlreichere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vereinigen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zerreißen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unbesorgt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lasst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walten.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anfangt,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lernen: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sehen“,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Lächeln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Furcht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verscheuchen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„vollbereiten,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stärken,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kräftigen,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(1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5,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10.)</w:t>
      </w:r>
    </w:p>
    <w:p w14:paraId="48EAE642" w14:textId="686C8F67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tritt,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widerstanden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geblieben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geurteilt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Urteil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Ergebnis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Probe.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ungläubig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einmal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Berührung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ungläubig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ungläubig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löst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ermutigendste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schrecklichste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Wählet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denn!</w:t>
      </w:r>
    </w:p>
    <w:p w14:paraId="76904931" w14:textId="57405603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gelernt,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einander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brachte?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Werkzeug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Werkzeug,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bedient;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verdanken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Philippus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unbestimmten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Bedürfnis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abzuhelfen?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Hoffnung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natürliche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Furchtsamkeit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überwinden,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trotzen,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Weigerung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bieten,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blindes: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Nazareth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kommen?“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siegen?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Brüder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Schwestern,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dulden,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Bereiche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ausgeschlossen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Glücklich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begonnene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schlösse,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wenigstens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Nathanael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hätte!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Amen.</w:t>
      </w:r>
    </w:p>
    <w:p w14:paraId="666C1826" w14:textId="458EA23A" w:rsidR="00A33D66" w:rsidRDefault="00A33D66">
      <w:pPr>
        <w:spacing w:after="0" w:line="240" w:lineRule="auto"/>
      </w:pPr>
      <w:r>
        <w:br w:type="page"/>
      </w:r>
    </w:p>
    <w:p w14:paraId="5357A61C" w14:textId="72D6199B" w:rsidR="00A33D66" w:rsidRDefault="00A33D66" w:rsidP="00A33D66">
      <w:pPr>
        <w:pStyle w:val="berschrift1"/>
        <w:spacing w:before="0" w:beforeAutospacing="0" w:after="144"/>
        <w:rPr>
          <w:color w:val="666666"/>
          <w:sz w:val="48"/>
        </w:rPr>
      </w:pPr>
      <w:r>
        <w:rPr>
          <w:color w:val="666666"/>
        </w:rPr>
        <w:t>Die</w:t>
      </w:r>
      <w:r w:rsidR="00361351">
        <w:rPr>
          <w:color w:val="666666"/>
        </w:rPr>
        <w:t xml:space="preserve"> </w:t>
      </w:r>
      <w:r>
        <w:rPr>
          <w:color w:val="666666"/>
        </w:rPr>
        <w:t>großen</w:t>
      </w:r>
      <w:r w:rsidR="00361351">
        <w:rPr>
          <w:color w:val="666666"/>
        </w:rPr>
        <w:t xml:space="preserve"> </w:t>
      </w:r>
      <w:r>
        <w:rPr>
          <w:color w:val="666666"/>
        </w:rPr>
        <w:t>Seelen.</w:t>
      </w:r>
    </w:p>
    <w:p w14:paraId="648C6C24" w14:textId="3481A612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6,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68.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69,</w:t>
      </w:r>
    </w:p>
    <w:p w14:paraId="7A1D9776" w14:textId="7CD14CD3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„Da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antwortete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ihm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Simon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Petrus-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Herr,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wohin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sollen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wir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gehen?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hast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Worte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ewigen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Lebens;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wir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haben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210540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geglaubt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erkannt,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dass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du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bist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Christus,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der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Sohn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des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lebendigen</w:t>
      </w:r>
      <w:r w:rsidR="00361351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Gottes,“</w:t>
      </w:r>
    </w:p>
    <w:p w14:paraId="5C4889C5" w14:textId="6414E7E2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verkehrt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schätzen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Unendliches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eingestehen,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besonders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Kummer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empfinden,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entziehen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Gewöhnliche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äußeren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Vorteil,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kräftigeren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wärmeres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zarteres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kurz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höhere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erheben.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sogar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Überlegenheit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beiträgt,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unterwerfen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Stolzes,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hochhalten.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Müssten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Zärtlichkeit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Zuneigung,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Verständnisses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Sehnsucht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Flügel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beschnitten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müsste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täuschen,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auserlesene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unbestimmte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Furcht,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Verstümmelung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erleiden,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glücklich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Kräfte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unverletzt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bewahrt.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beruhigen,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Furcht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eitles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Fähigkeiten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ideales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erreicht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Kräfte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übertrifft,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fordert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vorbereitet,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Übrigen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geebnet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aufzunehmen,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kleinen.</w:t>
      </w:r>
    </w:p>
    <w:p w14:paraId="65DA26CD" w14:textId="4AB17666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Seelen!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außerhalb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Kreises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durstenden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hungernden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vernehmbar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Luft,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mangelt,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schmachten.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Zahl,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religiösen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Trägheit,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verhindert,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dringen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umgebenden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Gesellschaft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verbreiten,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Apostel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sogar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Kreise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erwarten;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letzten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letzten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Vorzug,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davon,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loben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demütigen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Anlage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(Jesaj.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57,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16)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Bilde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gemacht;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genannten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Bedürfnisse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hinabzusteigen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vorzudringen,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hervorgeht.“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(Spr.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4,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23.)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ihrerseits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bezeichnete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Vorurteil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kämpfen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Deshalb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darstellt,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verstehe: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Brod,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zerreißen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lässt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einander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vereinigte,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versöhnte;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Bruder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lauter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versöhnt?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Ketzerei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versöhnenden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Herrlichkeit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entkleidet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Verehrern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gefürchtete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Verstümmlung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fordern;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eingebildete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verkündige,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Text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bezeichnet),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sehnt.</w:t>
      </w:r>
    </w:p>
    <w:p w14:paraId="7D0F7750" w14:textId="2DC5826F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Bekenntnis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dasselbe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Kälte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Zurückhaltung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merkwürdige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vollendet,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vernichten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drohte,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Einsicht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Trennung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Schülern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Schülern,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Aposteln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Aposteln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bewirken.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niemals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erschüttert,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beunruhigt.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murrenden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feierlichen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aussprechen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„Niemand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ziehe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geschrieben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Propheten: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gelehrt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lernet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Wahrlich,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wahrlich,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Brod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Lebens;“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geheimnisvollen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Menschen-Sohnes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trinken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Blut,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Speise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Trank.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isst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trinket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gesandt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isst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derselbige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meinetwillen;“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Murren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Zuhörer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Rettung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beherrschen,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Herausforderung,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Weisheit,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verwirrt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hinwirft,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reizen.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gewöhnlichen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Schüler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teilen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dieselbe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Verlegenheit,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knüpfet,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gezeigt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hören?“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Veranlassung,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Apostel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öffentlichste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entscheidendste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„Herr,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geglaubt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erschüttert.</w:t>
      </w:r>
    </w:p>
    <w:p w14:paraId="55612708" w14:textId="397BEC2B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Können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Meisters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staunen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Ergebenheit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Schrecken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einstößt?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langsam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Verständnis;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rasch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Ärger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gewiss </w:t>
      </w:r>
      <w:r>
        <w:rPr>
          <w:rFonts w:ascii="Calibri" w:hAnsi="Calibri" w:cs="Calibri"/>
          <w:color w:val="000000"/>
          <w:sz w:val="22"/>
          <w:szCs w:val="22"/>
        </w:rPr>
        <w:t>nicht.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Ausdrücke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bedient,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gefassten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Entschluss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vorangegangenen,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Kampf.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„Wohin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gehen,“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gefasst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Versuchung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gehabt,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geglaubt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erkannt,“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Bedürfnis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Versicherungen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häufen,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schmerzlichen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Kämpfen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hervorgerufen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Lebens“,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Eindruck,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Einzelheiten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erhielt,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stärken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hinreichend,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verfänglich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gefährlich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Apostel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„Wollt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weggehen?“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einmal,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fest?</w:t>
      </w:r>
    </w:p>
    <w:p w14:paraId="0B233833" w14:textId="327823BC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Simon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beschränkten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Auslegung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Selbstsucht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ansah,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unwillkürlich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äußern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berühren,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während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inwendigen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ergreifen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unterwerfen.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soviel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kühnes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Neue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Zuhörer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Staunen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Unruhe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Aufmerksamkeit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fesselt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befiehlt?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Menschen-Sohnes,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übersteigt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Auslegungen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hinaus;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wunderbaren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Vereinigung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geahnt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voraussehen?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Menschen-Sohnes,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Aussicht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unaussprechlichen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teilenden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Märtyrertod;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enthält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Aussicht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zurücktreten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lässt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fesseln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Gewiss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Äußere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Fleischliche,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empört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geärgerten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Jüngern: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hören?“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Übereinstimmende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Geistige,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hingezogen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gleichsam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Harmonie: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„Wohin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gehen?“</w:t>
      </w:r>
    </w:p>
    <w:p w14:paraId="612FAB48" w14:textId="686DAD7D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Wundert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darüber,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Kampf,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anspinnt,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entwirren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übertragen: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Angesicht,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(Spr.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Sal.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27,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19).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gegenüber,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Linien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zusammenlaufen,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entfernen.</w:t>
      </w:r>
    </w:p>
    <w:p w14:paraId="7CCAD02E" w14:textId="17DD452F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Versetzt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Stunden,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Stimme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konnte: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(Ps.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116,10),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brachte,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ginget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hinweg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spracht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Agrippa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Paulus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überredest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verrät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</w:t>
      </w:r>
      <w:r w:rsidR="00FC3D22">
        <w:rPr>
          <w:rFonts w:ascii="Calibri" w:hAnsi="Calibri" w:cs="Calibri"/>
          <w:color w:val="000000"/>
          <w:sz w:val="22"/>
          <w:szCs w:val="22"/>
        </w:rPr>
        <w:t>e</w:t>
      </w:r>
      <w:r>
        <w:rPr>
          <w:rFonts w:ascii="Calibri" w:hAnsi="Calibri" w:cs="Calibri"/>
          <w:color w:val="000000"/>
          <w:sz w:val="22"/>
          <w:szCs w:val="22"/>
        </w:rPr>
        <w:t>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Kampf,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außerhalb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Gotteshauses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Sorgen,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Beschäftigungen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besänftigen,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verringern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erlöschen.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Während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Kampfes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angezogen,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abgestoßen,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entgegengesetzten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Strömungen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übergeben,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hinträgt,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hinwegzieht;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wiederfährt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Dringet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vorwärts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betrachtet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entgegengesetzten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Strömungen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genauer,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derselben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Seelenschicht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angehören.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strömt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lärmend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Oberfläche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Neugierde,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Federkrieges,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Selbstsucht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bewegen;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fließt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Freiheit,“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bewegen.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Strömungen,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oberflächliche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Unglauben?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Sammelt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Nachdenken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selbst.</w:t>
      </w:r>
    </w:p>
    <w:p w14:paraId="0BA16B8D" w14:textId="1324CA35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lebhaften,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raschen,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leidenschaftlichen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Unterhaltung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gereiften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Betrachtung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gesammelten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beurteilende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plötzlich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Einzelheiten,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Nebenumstände,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unbedeutende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Schwierigkeiten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wirft?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Aufmerksamkeit,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Dinge,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Vernunftschlüsse,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Gesinnungen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hält?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gefasste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Entschluss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Eigenwillens,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Eigenliebe,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Vorteils</w:t>
      </w:r>
      <w:r>
        <w:rPr>
          <w:rFonts w:ascii="Calibri" w:hAnsi="Calibri" w:cs="Calibri"/>
          <w:color w:val="000000"/>
          <w:sz w:val="22"/>
          <w:szCs w:val="22"/>
        </w:rPr>
        <w:t>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Antrieb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Fügsamkeit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Demuth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Selbstverleugnung,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Vergnügen,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Unabhängigkeit,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Hingabe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Widerstandes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Böse,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Gehorsams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Pflicht?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fangt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eindringen,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Rachegeist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gespornt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Meinungsherrschaft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unterjocht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FC3D22">
        <w:rPr>
          <w:rFonts w:ascii="Calibri" w:hAnsi="Calibri" w:cs="Calibri"/>
          <w:color w:val="000000"/>
          <w:sz w:val="22"/>
          <w:szCs w:val="22"/>
        </w:rPr>
        <w:t>d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Beifalls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Bezeugungen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schimpflichen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Verbindung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getrieben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wurdet,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zogen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unwürdigen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Lüste?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Bedürfnis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verherrlichen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Einklang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Gesetz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rief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edle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Sehnen?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Rücksicht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nötig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Strömung,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oberflächlich,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unruhig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trübe;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Strömung,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hinzieht,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unbequeme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beunruhigenden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abschütteln,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zügellos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Neigungen,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gefallenen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überlassen;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anschließen,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bekennenswerten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Neigungen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einander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Herzensschrei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„Wohin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gehen?“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einstimmige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weshalb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achtet.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Widersprecht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kühn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Mundes,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inwendigen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berufen.</w:t>
      </w:r>
    </w:p>
    <w:p w14:paraId="4AA7B6FF" w14:textId="7AF13941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allgemeinen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Eindruck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naturgemäß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deutlich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Einzelheiten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verhält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Kopf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fühlbar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Bewegungen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Fingers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äußersten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Spitze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Haares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Vorbilde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strebt;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vorausgesetzt,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Fähigkeiten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inwendigen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nähern.</w:t>
      </w:r>
    </w:p>
    <w:p w14:paraId="1F242603" w14:textId="3BB57053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Unser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trachtet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verfolgt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14,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6.)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behauptet,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Religion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während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angezogen,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gerührt,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durchdrungen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verkündigen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</w:t>
      </w:r>
      <w:r w:rsidR="00FC3D22">
        <w:rPr>
          <w:rFonts w:ascii="Calibri" w:hAnsi="Calibri" w:cs="Calibri"/>
          <w:color w:val="000000"/>
          <w:sz w:val="22"/>
          <w:szCs w:val="22"/>
        </w:rPr>
        <w:t>Gewisslich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wusste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(1.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28,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16.)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entgegengesetzten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Eindrücke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Eigennamen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täglichen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Beobachtungskreise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brauchten.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genauer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allgemeinen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verschiedenartige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Kräfte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beobachtet;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Belehrung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allgemeine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gesucht,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haften,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Oberfläche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Verständnisses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niedergelegt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wurden;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hinabgestiegen,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Ehrfurcht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Stimme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vernehme,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Menschenherzens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spricht.</w:t>
      </w:r>
    </w:p>
    <w:p w14:paraId="48D2FE9B" w14:textId="576EA6AF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handelt,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erfahre,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gefällt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Seitenwege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Vernunft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vollbrachten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verwirklichten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Weissagungen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leichten,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scheinbaren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Erzählungen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vermeintlichen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Unmöglichkeit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Datums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Lesart,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schwierig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übersetzender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Satz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stößt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Lucas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Geschlechtsregister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Matthäus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entgegengesetzt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Salomons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Regierung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unglaubliche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Einweihung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Tempels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darbringt,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beobachtet.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unbedeutenden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Einzelheiten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Genauigkeit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Abschreibers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Streitfrage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biblischen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Kritik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abhängen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jüdische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wunderbare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wunderbares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Werk,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David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vorbildliches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Königtum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Propheten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himmlischen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vereinigten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hervorging.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besseres,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barmherziges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Thun,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durchdringenden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fruchtbares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sicheres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Vernunftanstrengung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spricht!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gehorsam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(Matth.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8,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27.)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Knechten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Rates</w:t>
      </w:r>
      <w:r>
        <w:rPr>
          <w:rFonts w:ascii="Calibri" w:hAnsi="Calibri" w:cs="Calibri"/>
          <w:color w:val="000000"/>
          <w:sz w:val="22"/>
          <w:szCs w:val="22"/>
        </w:rPr>
        <w:t>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7,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46.)</w:t>
      </w:r>
    </w:p>
    <w:p w14:paraId="617E5F04" w14:textId="2FA391BD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Unterschied,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bezeichnete,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fühlbarer,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handelt,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Sendung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unterscheiden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würdigen.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übertrieben,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dunkel,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unausführbar,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hergebrachten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philisterhaften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Weltweisheit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beurteilt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Dorfschenke,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städtischen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Gesellschaftszimmer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Professorenstuhle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ertönt,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Schwäche,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Strafe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gütigen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Beispiel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Tugend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hochherzigen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Märtyrertod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Geburt,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Auferstehung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vergeblich,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Befriedigung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Bedürfnisse,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Lösung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Rätsel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Kämpfe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suchte.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erblickt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Gesichtspunkte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Staunen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Ärger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versetzte,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klare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Deutlichkeit,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entzückt,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neue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Erkenntnis),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Selbsterkenntnis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Rätsel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Fluch,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Schlüssel,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früher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verschlossene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öffnen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Erscheinung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Geschlechte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verwandelt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Schauen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dringt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erlaubt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Zögern;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leugnen,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kurz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Eigennamen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Kanzel,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betrachtet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leichtfertigen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Voltaire,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Pascal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beschäftigt,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versöhnen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Lebenszweck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Unordnung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verbessern,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sterben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wundern,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unwahr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würdigsten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Stellvertreter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Voltaire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Pascal?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oberflächliche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angewendet?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Pascal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schildert,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Leuchte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Odem;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(Spr.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Sal.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20,27.)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„Selig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20,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29),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heißt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</w:t>
      </w:r>
      <w:r w:rsidR="00FC3D22">
        <w:rPr>
          <w:rFonts w:ascii="Calibri" w:hAnsi="Calibri" w:cs="Calibri"/>
          <w:color w:val="000000"/>
          <w:sz w:val="22"/>
          <w:szCs w:val="22"/>
        </w:rPr>
        <w:t>e</w:t>
      </w:r>
      <w:r>
        <w:rPr>
          <w:rFonts w:ascii="Calibri" w:hAnsi="Calibri" w:cs="Calibri"/>
          <w:color w:val="000000"/>
          <w:sz w:val="22"/>
          <w:szCs w:val="22"/>
        </w:rPr>
        <w:t>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verbergen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Schauspiel,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betrachtet,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trifft,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übertragen,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klarsten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entscheidendsten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sind!</w:t>
      </w:r>
    </w:p>
    <w:p w14:paraId="48100D12" w14:textId="0F77ABC5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Unser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trachtet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tot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Menschensprache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eingenommen,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angemaßt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Entstellungen,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traurige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natürlichen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traurige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verirren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konnte,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wunderbaren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bekleidet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Wohlan,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bietet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fordert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Flügel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entfalten,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glücklich,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überglücklich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liebenswürdigen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begegne,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doppelte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Bedürfnis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versagt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Anblicke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Ausruf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empfindet;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anzieht,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ärgern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zurückstoßen,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begnügt,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Befriedigung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oberflächlichen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Bedürfnissen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verfolgen,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Empfindsamkeit,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Empfindelei,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verraten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2AD2459B" w14:textId="4F8D1829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Bittet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Kreise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Zuneigungen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selbstsüchtigen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Familienkreise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abschließt,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Platz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vorherrschenden,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höchsten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bewahren,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Feuerzügen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schildert,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Wiederschein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stark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auslöschen,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Ströme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ersäufen.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Hause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gälte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nichts“;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(Hohelied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Tal.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8,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6,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7)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Mutter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wert“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(Match.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10,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37);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Furcht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Auslegung,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hüten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hasset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Mutter,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Weib,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Brüder,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Schwestern,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(Lu</w:t>
      </w:r>
      <w:r w:rsidR="00FC3D22">
        <w:rPr>
          <w:rFonts w:ascii="Calibri" w:hAnsi="Calibri" w:cs="Calibri"/>
          <w:color w:val="000000"/>
          <w:sz w:val="22"/>
          <w:szCs w:val="22"/>
        </w:rPr>
        <w:t>k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1</w:t>
      </w:r>
      <w:r>
        <w:rPr>
          <w:rFonts w:ascii="Calibri" w:hAnsi="Calibri" w:cs="Calibri"/>
          <w:color w:val="000000"/>
          <w:sz w:val="22"/>
          <w:szCs w:val="22"/>
        </w:rPr>
        <w:t>4,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26)-da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zärtliche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fleischlicher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Zärtlichkeit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Gefühllosigkeit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beschuldigt,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natürlichen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Familienlebens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herabwürdigt,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Anklage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häuslichen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Zuneigung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stört,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Meisters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verwirklicht: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erregen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Mutter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Schwieger;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Hausgenossen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(Matth.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10,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35.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36.)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erklärtesten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wärmsten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Anhängern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Zuneigung,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häuslichen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Tugenden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angeführt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rührt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aufgefasst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Oberflache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festgehalten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haben.</w:t>
      </w:r>
    </w:p>
    <w:p w14:paraId="5FC50B85" w14:textId="50A7952D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Lasst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Gegenteil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voraussetzen,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dieselbe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begriffen,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Befriedigung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vergeblich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unvollkommenen,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zweifelhaften,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beweglichen,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alternden,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sterbenden,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Zuneigungen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verzweifelnder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Gefangener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Kerkers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anrennt;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himmlische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erscheinen,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verzehrt,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stille,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aufhöre,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versäumten,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geglaubt,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täten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zwiefache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Quelle,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ausgehauene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Brunnen,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löchricht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(Jer.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2,13.)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(1.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3,18).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Quelle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Fuße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Kanäle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Familie,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Staates,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Hingebung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verdanken,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speisen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Familie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gebracht,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Familie,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ergreifendes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Beispiel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häuslichen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Darstellung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Paulus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gezeichneten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Bildes,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eheliche,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kindliche,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väterliche,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brüderliche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gezeigt,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Anmut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Tugend,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neuen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Zärtlichkeit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beseelt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Mittelpunkt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Beispiel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erstrecken,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körperlichen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lernen,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„Wandelt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dargegeben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(Eph.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5,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2);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gelernt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empfangen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köstlichste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Gütern,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hingegeben.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scheinbare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Künstelei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Selbstsucht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hingibt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Entsagung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vertauscht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haben!</w:t>
      </w:r>
    </w:p>
    <w:p w14:paraId="2557E0B5" w14:textId="7354FDB8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erhabene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trachtet.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unterhält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Verpflichtung,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Verpflichtung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Wichtigste,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Unverjährbarste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verpflichtet,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Gesetze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Einklang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Einklang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erlangen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erbietet,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Gesetze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zerstörte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Übereinstimmung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herzustellen;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bedeutendste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Fähigkeit,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Sendung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Bürge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diene: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7,19.)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prophetisches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entschlossen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Rückhalt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gehorchen,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Bedingung,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verdrehte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tauschenden,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scheinbaren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aufhält.</w:t>
      </w:r>
    </w:p>
    <w:p w14:paraId="37544F1B" w14:textId="7004AF06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genommenes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Beispiel,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Jünglings,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(Matth.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19,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16-22.)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töten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ehebrechen,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Mutter,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Nächsten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Jüngling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Gesetzes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dringt,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Geboten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wünschte,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beeilt,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notwendige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erbitten,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begangenen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Ungehorsam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künftigen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Gehorsam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Buchstabens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verführte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Jugend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wiederholte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anscheinend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„Willst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verkaufe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gib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Schatz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</w:t>
      </w:r>
      <w:r w:rsidR="00FC3D22">
        <w:rPr>
          <w:rFonts w:ascii="Calibri" w:hAnsi="Calibri" w:cs="Calibri"/>
          <w:color w:val="000000"/>
          <w:sz w:val="22"/>
          <w:szCs w:val="22"/>
        </w:rPr>
        <w:t>ss</w:t>
      </w:r>
      <w:r>
        <w:rPr>
          <w:rFonts w:ascii="Calibri" w:hAnsi="Calibri" w:cs="Calibri"/>
          <w:color w:val="000000"/>
          <w:sz w:val="22"/>
          <w:szCs w:val="22"/>
        </w:rPr>
        <w:t>verständni</w:t>
      </w:r>
      <w:r w:rsidR="00FC3D22">
        <w:rPr>
          <w:rFonts w:ascii="Calibri" w:hAnsi="Calibri" w:cs="Calibri"/>
          <w:color w:val="000000"/>
          <w:sz w:val="22"/>
          <w:szCs w:val="22"/>
        </w:rPr>
        <w:t>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möglich,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handelt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bequeme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Tugenden,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Jüngling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Tugenden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Erziehung,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Verhältnisse,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konnten;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handelt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Begierde,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vorherrschende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Begierde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darzubringen,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Entschluss,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unterzuordnen,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konnte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vermögen.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stille,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betrübt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heißt,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verweigert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Gehorsam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verdammt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zusagt,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anstatt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Jüngling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Samuel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„Rede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Knecht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hört,“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bestimmte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Anweisung,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himmlische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knüpfte,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Glück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aufgenommen.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ähnliche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Unterweisung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Augustin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Luther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Kämpfen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Pascal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Nachforschungen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erquickt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teuer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erquicken.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Jüngling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vorbereitet,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kosten;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geneigt,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</w:p>
    <w:p w14:paraId="386B7FFF" w14:textId="579B6614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Beeilt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210540"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werfen.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Jüngling,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lebhafte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Teilnahme </w:t>
      </w:r>
      <w:r>
        <w:rPr>
          <w:rFonts w:ascii="Calibri" w:hAnsi="Calibri" w:cs="Calibri"/>
          <w:color w:val="000000"/>
          <w:sz w:val="22"/>
          <w:szCs w:val="22"/>
        </w:rPr>
        <w:t>eingeflößt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ehrenwerteste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zahlreichste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gewissenhafte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Theils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Gesetz,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bestimmt,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rechtschaffen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Geschäften,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zartfühlend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Verfahren,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liebreich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Familie,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sogar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religiös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Gewohnheiten,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Aufschub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äußern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begnügen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gänzliche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Verleugnung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Selbstgerechtigkeit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anfängt,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auferlegt,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auffordert,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Gekreuzigten,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beladen,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nachfolgen,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fordert,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ziehen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ärgern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ähnliches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kennen</w:t>
      </w:r>
      <w:r w:rsidR="00FC3D22">
        <w:rPr>
          <w:rFonts w:ascii="Calibri" w:hAnsi="Calibri" w:cs="Calibri"/>
          <w:color w:val="000000"/>
          <w:sz w:val="22"/>
          <w:szCs w:val="22"/>
        </w:rPr>
        <w:t xml:space="preserve"> würden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gerade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Nahrung,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bedarf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Übrigens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hindert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derselbe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Gewissensirrtum,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Gekreuzigten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lässt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gleichfalls,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verstehen.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niemals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Gesetze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gemessen: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Tragweite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übersteigt,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niemals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Bedürfnis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Pharisäer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Gleichnisses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gesprochen: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Leute,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Räuber,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Ungerechte,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Ehebrecher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Zöllner;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zweimal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Zehnten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habe“;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gelernt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gnädig“.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verachtete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Zollner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„ging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hinab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gerechtfertigt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jenem“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(Luc.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18,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9-14);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verdammte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erzeigte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Gesetzes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Hochachtung,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tadellose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Pharisäer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äußern,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Gottesdienst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tat.</w:t>
      </w:r>
    </w:p>
    <w:p w14:paraId="0F1A3487" w14:textId="6B3F3B9A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gebrachte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einnimmt?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Versammlung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gedrückt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neuen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dulden,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Vergangenes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Zukünftiges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tue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(Ps.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40,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9.)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braucht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gestellt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Verzug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ergeben.</w:t>
      </w:r>
    </w:p>
    <w:p w14:paraId="7B5DDF2E" w14:textId="44D5EADF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Fähigkeit,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gewöhnlich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Verbindung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fremd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Vorbilde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nachstrebt,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Bedingung,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verkleinert,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Schriftsteller,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Künstler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wenden;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Erfahrung,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gleichzeitige,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heimische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fremde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nehmen,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auf's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grausamste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widerlegen.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behaupte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auserlesenste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Segeln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loszusteuern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braucht,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Rechenschaft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Bestimmung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gebe.</w:t>
      </w:r>
    </w:p>
    <w:p w14:paraId="5B47D421" w14:textId="787D9CEA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Lasst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Beispiel,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Dichtkunst,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nehmen,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Nehmen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Aufgabe,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Überfluss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gereimte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rhythmische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Sätze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hervorbringt,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tadellosesten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richtigsten,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glücklichsten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Ausdruck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bekleidet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enthielten: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darstellt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zusammenfasst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angeborener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Studium,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stärkt,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kräftiger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zuweilen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ahnet,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ahnen,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in's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Tageslicht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hervorzuheben,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lenkte,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Anschauung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gewinne,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kitzele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Thronen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entlocke,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Verantwortlichkeit,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nachsteht.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David,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Salomo,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Jesajas,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Jeremias,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Hiob's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Verfasser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Propheten;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begeisterte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Beispiel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begeisterten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ihrerseits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Aufgabe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dieselbe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Milton,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Klopstock,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Corneille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Racine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gewusst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Bestimmung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Antheil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Genius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gehabt,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richteten,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bewundertsten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geliefert.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vorbereiteten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gegenüber,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unerschöpflichen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Quelle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angezogen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Kraft,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Begeisterung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schöpfen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bedarf,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vollenden,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bedarf,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Stimmführer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launenhaften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Geschlechtes,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verkennen,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Selbsterkenntnis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gefehlt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Gestalt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Vorbild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Vorbild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Friedens,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Bitterkeiten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ertragen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Heerde,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beruft?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Vorbild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Seligkeit,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Schöpfung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seufzt,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prophetischen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Bilde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Wiederkehr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Vorbild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Tugend,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Darstellung,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höchsten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Abgrund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stürzen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versteht?</w:t>
      </w:r>
    </w:p>
    <w:p w14:paraId="6DA1EFE5" w14:textId="0387FF2E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Voraussetzung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aufstellen,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berührt.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edlen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Sendung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Zeitgenossen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bewusst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Abgesandter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unruhigen,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keuchenden,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ermüdeten,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Jahrhundert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Glückes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Ordnung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Annahme,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heißt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Annahme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zeigt.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19.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Jahrhunderts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ungestraft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Glück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Ordnung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verbindet?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entscheidende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gesellschaftliche,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staatswissenschaftliche,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philosophische,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religiöse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Rätsel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löst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Rätsel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bösen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Urteils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Personen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fürchtete,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Lehrstuhls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zuwider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verneinenden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volkstümlichsten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gerühmtesten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emporstiegen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Muttersprache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außer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zugeführten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Hilfsquellen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zuführte,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bereichert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auszudrücken,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edlen,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niedrigsten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Ehrgeiz,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Geldgier,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Fleischeslust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wenigstens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kleinsten: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eitle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Beifall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Menge,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wechselnde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Verehrung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Abgötter,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einander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Weltbühne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verführerische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Lobrede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Weltweisheit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erträumten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Religion,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leidenschaftliche,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hinreißende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Gewalt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gesellschaftlicher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politischer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Streitigkeiten?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zukommen,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anfänglich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höhere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Region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begeben;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Stimme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Meister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Dichtkunst,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Gelehrsamkeit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Kunst,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liebenswerten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lobenswerten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Sendung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berühren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zieht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zurückstößt,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gefallenen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</w:p>
    <w:p w14:paraId="787D1255" w14:textId="6C0F2113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angeführte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bewunderte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Schriftstellers: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fremd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Menschenkörper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trägt,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eigentümliche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fremd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gleichgültig.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Reinheit,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besessen,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strömt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Flüsse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Mittelpunkt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Gleichgewicht;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nimmt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naturgemäß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Anstrengung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angehöriges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entwickelt,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fürchtet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begriffen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entwickelt,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zittert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schwächt.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zersetzten,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zergliederten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zergliedern,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Fähigkeiten;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vereint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Fähigkeiten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gemeinsamen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Ursprung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nehmen,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verbürgen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Grundlehre,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ausmacht,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Fähigkeiten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anwenden.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trachtet,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trachtet,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urbildlichen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nachstrebt,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ausdrücken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eigentümlichen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Glücke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nachstrebt,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Weltweisheit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übersetzt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unverständlich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Erfahrungen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gelernt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freiwillig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außerhalb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handelt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Geringeres,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Bedürfnis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Unendlichen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Befriedigung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begnüge;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himmlischer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Herrlichkeit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begnügt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fleischlichen,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unvollkommenen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Befriedigung.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Gegenteil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heißt,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gleichfalls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unendlich,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himmlisch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„keinem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dürstet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trinke.“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(Joh.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7,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37.)</w:t>
      </w:r>
    </w:p>
    <w:p w14:paraId="713547AE" w14:textId="7FDDA648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Schweiget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stolzen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Täuschungen</w:t>
      </w:r>
      <w:r>
        <w:rPr>
          <w:rFonts w:ascii="Calibri" w:hAnsi="Calibri" w:cs="Calibri"/>
          <w:color w:val="000000"/>
          <w:sz w:val="22"/>
          <w:szCs w:val="22"/>
        </w:rPr>
        <w:t>!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zeigte,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Gottlosigkeit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wenigstens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Lächerliche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Sprache?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beherrscht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Weltall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vorgeht,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beherrscht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Entwicklungen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Jahrbücher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Geschlechts,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Beratungen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Gelüste,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Bewegungen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Völker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Empörungen,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Kriege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Kriegslärm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unruhigen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herbeigeführten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Umwalzungen,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beherrscht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Absichten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Herrlichkeit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beitrage.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irgend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dritten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erblicke,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verbannt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eitle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Rühmen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Übrige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genug,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Unruhe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versetzt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abschütteln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müsst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verkleinern,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müsst </w:t>
      </w:r>
      <w:r w:rsidR="00FC3D22">
        <w:rPr>
          <w:rFonts w:ascii="Calibri" w:hAnsi="Calibri" w:cs="Calibri"/>
          <w:color w:val="000000"/>
          <w:sz w:val="22"/>
          <w:szCs w:val="22"/>
        </w:rPr>
        <w:t>jedes Mal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großmütig</w:t>
      </w:r>
      <w:r w:rsidR="00FC3D22">
        <w:rPr>
          <w:rFonts w:ascii="Calibri" w:hAnsi="Calibri" w:cs="Calibri"/>
          <w:color w:val="000000"/>
          <w:sz w:val="22"/>
          <w:szCs w:val="22"/>
        </w:rPr>
        <w:t>e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edle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Gesinnung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aufsteigt,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unterdrücken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ersticken,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müsst </w:t>
      </w:r>
      <w:r w:rsidR="00FC3D22">
        <w:rPr>
          <w:rFonts w:ascii="Calibri" w:hAnsi="Calibri" w:cs="Calibri"/>
          <w:color w:val="000000"/>
          <w:sz w:val="22"/>
          <w:szCs w:val="22"/>
        </w:rPr>
        <w:t>jedes Mal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unwürdiger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niedrige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Gesinnung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Übung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wiederholt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gelernt,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lebt!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</w:p>
    <w:p w14:paraId="240BC158" w14:textId="2825C292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Brüder,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schickt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Gesinnungen,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voraussetzte,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Abscheu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dagegen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einzuflößen.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zurückkehren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schließen.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Gegenteil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schmeichelt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Grüße,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Stolz.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demütigen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Demütigung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doppelt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notwendig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doppelt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schwierig,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Kraft,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zuzuschreiben,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zurückzuführen.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Rückhalt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verdammen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einwilligen,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lauter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selig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niedere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Pforte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Zachäus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Maria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Magdalena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gebückt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einschleichen.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christlicher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geeignet,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Tiere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nähren,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Kopf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tiefsten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neigen.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(Felix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Neff.)</w:t>
      </w:r>
    </w:p>
    <w:p w14:paraId="72050C6E" w14:textId="558052AA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Ja,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Freunde,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widersteht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geistlich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Armen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Himmelreich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verheißen.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stolze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Linie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heruntersteigen,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leidenschaftlichen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Vergötterung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natürlichen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Neigungen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Selbstzufriedene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Selbstgefälligkeit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Dingen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zählen.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lebhafte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Einbildungskraft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 </w:t>
      </w:r>
      <w:r>
        <w:rPr>
          <w:rFonts w:ascii="Calibri" w:hAnsi="Calibri" w:cs="Calibri"/>
          <w:color w:val="000000"/>
          <w:sz w:val="22"/>
          <w:szCs w:val="22"/>
        </w:rPr>
        <w:t>ihrem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unzarten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Ausbruch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Zügel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anlegen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Flamme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Himmelsfeuer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erlöschen.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doppelte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Notwendigkeit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doppelten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Anstrengung,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kostet: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unaussprechliches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zuerst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verweigern?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„Kommt,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lasst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anbeten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knieen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niederfallen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(Ps.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95,6),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Fuß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eitle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vermeintliche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niederlegen,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erniedrigen,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dieselbe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aushöhlen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begraben!</w:t>
      </w:r>
    </w:p>
    <w:p w14:paraId="46BAD265" w14:textId="40877FF3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Klaget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Notwendigkeit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Erniedrigung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erniedriget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erhöhet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verlieren;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verlieret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(Math.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19,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25.)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Fuße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niedergelegt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getauft,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erneuert,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erweckt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verliert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Kraft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Moses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Samuel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Paulus,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Augustin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Chrysostomus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Luther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Calvin,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Pascal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Whitefield,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hinzufügen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„verlor,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erniedrigte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Kreuze?“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erniedriget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erhabene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Z</w:t>
      </w:r>
      <w:r>
        <w:rPr>
          <w:rFonts w:ascii="Calibri" w:hAnsi="Calibri" w:cs="Calibri"/>
          <w:color w:val="000000"/>
          <w:sz w:val="22"/>
          <w:szCs w:val="22"/>
        </w:rPr>
        <w:t>edern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Libanon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Nasan;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erhabene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Hügel;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Türme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Mauern;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Schiffe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köstliche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Arbeit;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demütigen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(Jesaj.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12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17.)</w:t>
      </w:r>
    </w:p>
    <w:p w14:paraId="08263F0B" w14:textId="33C1C4D3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Weigert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erhöhet,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erniedriget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bedenket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letzten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Verwirrung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verwandeln: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Erkenntnis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Verblendung,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Verführung,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Ehrgeiz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Unruhe,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Entzücken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Torheit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Zebaoth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Hoffärtige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Erhabene,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erniedriget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erhabene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Z</w:t>
      </w:r>
      <w:r>
        <w:rPr>
          <w:rFonts w:ascii="Calibri" w:hAnsi="Calibri" w:cs="Calibri"/>
          <w:color w:val="000000"/>
          <w:sz w:val="22"/>
          <w:szCs w:val="22"/>
        </w:rPr>
        <w:t>edern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Libanon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Basan;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erhabene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Hügel;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C3D22">
        <w:rPr>
          <w:rFonts w:ascii="Calibri" w:hAnsi="Calibri" w:cs="Calibri"/>
          <w:color w:val="000000"/>
          <w:sz w:val="22"/>
          <w:szCs w:val="22"/>
        </w:rPr>
        <w:t>Türme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feste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Mauern;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Schiffe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köstliche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Arbeit;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bücken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muss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10540">
        <w:rPr>
          <w:rFonts w:ascii="Calibri" w:hAnsi="Calibri" w:cs="Calibri"/>
          <w:color w:val="000000"/>
          <w:sz w:val="22"/>
          <w:szCs w:val="22"/>
        </w:rPr>
        <w:t>demütigen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Leute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Zeit.“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(Jesaj.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12-17.)</w:t>
      </w:r>
    </w:p>
    <w:p w14:paraId="3E4D2E03" w14:textId="3EC8DE6F" w:rsidR="00A33D66" w:rsidRDefault="00A33D66" w:rsidP="00A33D66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Wohl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Schatten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Blut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besprengt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werden!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Amen.</w:t>
      </w:r>
    </w:p>
    <w:p w14:paraId="0BF25C4C" w14:textId="77777777" w:rsidR="00BD71A4" w:rsidRDefault="00BD71A4">
      <w:pPr>
        <w:spacing w:after="0" w:line="240" w:lineRule="auto"/>
      </w:pPr>
    </w:p>
    <w:p w14:paraId="5BE7630A" w14:textId="77777777" w:rsidR="00BD71A4" w:rsidRDefault="00BD71A4">
      <w:pPr>
        <w:spacing w:after="0" w:line="240" w:lineRule="auto"/>
        <w:rPr>
          <w:rFonts w:eastAsia="Times New Roman"/>
          <w:b/>
          <w:bCs/>
          <w:color w:val="000000"/>
          <w:kern w:val="36"/>
          <w:sz w:val="36"/>
          <w:szCs w:val="48"/>
          <w:lang w:eastAsia="de-DE"/>
        </w:rPr>
      </w:pPr>
      <w:r>
        <w:br w:type="page"/>
      </w:r>
    </w:p>
    <w:p w14:paraId="56CF4C6D" w14:textId="77777777" w:rsidR="00D5498D" w:rsidRPr="00D5498D" w:rsidRDefault="00D5498D" w:rsidP="008E63BE">
      <w:pPr>
        <w:pStyle w:val="berschrift1"/>
      </w:pPr>
      <w:r w:rsidRPr="00D5498D">
        <w:t>Quellen:</w:t>
      </w:r>
    </w:p>
    <w:p w14:paraId="69B3CA9C" w14:textId="4DAECDCC" w:rsidR="00BD71A4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Sämtliche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Texte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sind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der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hyperlink r:id="rId6" w:history="1">
        <w:r w:rsidRPr="00D5498D">
          <w:rPr>
            <w:rFonts w:eastAsia="Times New Roman"/>
            <w:color w:val="0000FF"/>
            <w:szCs w:val="24"/>
            <w:u w:val="single"/>
            <w:lang w:eastAsia="de-DE"/>
          </w:rPr>
          <w:t>Glaubensstimme</w:t>
        </w:r>
      </w:hyperlink>
      <w:r w:rsidR="00BD71A4">
        <w:rPr>
          <w:rFonts w:eastAsia="Times New Roman"/>
          <w:color w:val="000000"/>
          <w:szCs w:val="24"/>
          <w:lang w:eastAsia="de-DE"/>
        </w:rPr>
        <w:t>,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Stand: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Oktober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2021,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und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den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dazugehörigen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Seiten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entnommen.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Diese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Seiten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sind: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</w:p>
    <w:p w14:paraId="3170BAC8" w14:textId="6865E77C" w:rsidR="00BD71A4" w:rsidRDefault="00477D02" w:rsidP="00D5498D">
      <w:pPr>
        <w:spacing w:before="100" w:beforeAutospacing="1" w:after="119" w:line="240" w:lineRule="auto"/>
        <w:rPr>
          <w:rFonts w:eastAsia="Times New Roman"/>
          <w:color w:val="0000FF"/>
          <w:szCs w:val="24"/>
          <w:u w:val="single"/>
          <w:lang w:eastAsia="de-DE"/>
        </w:rPr>
      </w:pPr>
      <w:hyperlink r:id="rId7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A</w:t>
        </w:r>
        <w:r w:rsidR="00BD71A4" w:rsidRPr="00D5498D">
          <w:rPr>
            <w:rFonts w:eastAsia="Times New Roman"/>
            <w:color w:val="0000FF"/>
            <w:szCs w:val="24"/>
            <w:u w:val="single"/>
            <w:lang w:eastAsia="de-DE"/>
          </w:rPr>
          <w:t>l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te</w:t>
        </w:r>
        <w:r w:rsidR="00361351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Lieder</w:t>
        </w:r>
      </w:hyperlink>
    </w:p>
    <w:p w14:paraId="4CBA6B03" w14:textId="1EEDCD00" w:rsidR="00BD71A4" w:rsidRDefault="00477D02" w:rsidP="00BD71A4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hyperlink r:id="rId8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Briefe</w:t>
        </w:r>
        <w:r w:rsidR="00361351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der</w:t>
        </w:r>
        <w:r w:rsidR="00361351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Reformationszeit</w:t>
        </w:r>
      </w:hyperlink>
    </w:p>
    <w:p w14:paraId="26A8428F" w14:textId="77777777" w:rsidR="00BD71A4" w:rsidRDefault="00477D02" w:rsidP="00D5498D">
      <w:pPr>
        <w:spacing w:before="100" w:beforeAutospacing="1" w:after="119" w:line="240" w:lineRule="auto"/>
        <w:rPr>
          <w:rFonts w:eastAsia="Times New Roman"/>
          <w:color w:val="0000FF"/>
          <w:szCs w:val="24"/>
          <w:u w:val="single"/>
          <w:lang w:eastAsia="de-DE"/>
        </w:rPr>
      </w:pPr>
      <w:hyperlink r:id="rId9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Gebete</w:t>
        </w:r>
      </w:hyperlink>
    </w:p>
    <w:p w14:paraId="200E3414" w14:textId="1F120256" w:rsidR="00BD71A4" w:rsidRDefault="00477D02" w:rsidP="00D5498D">
      <w:pPr>
        <w:spacing w:before="100" w:beforeAutospacing="1" w:after="119" w:line="240" w:lineRule="auto"/>
        <w:rPr>
          <w:rFonts w:eastAsia="Times New Roman"/>
          <w:color w:val="0000FF"/>
          <w:szCs w:val="24"/>
          <w:u w:val="single"/>
          <w:lang w:eastAsia="de-DE"/>
        </w:rPr>
      </w:pPr>
      <w:hyperlink r:id="rId10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Zeugen</w:t>
        </w:r>
        <w:r w:rsidR="00361351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Christi</w:t>
        </w:r>
      </w:hyperlink>
    </w:p>
    <w:p w14:paraId="5BF0ABB8" w14:textId="0D90DD21" w:rsidR="00D5498D" w:rsidRPr="00D5498D" w:rsidRDefault="00BD71A4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>
        <w:rPr>
          <w:rFonts w:eastAsia="Times New Roman"/>
          <w:color w:val="000000"/>
          <w:szCs w:val="24"/>
          <w:lang w:eastAsia="de-DE"/>
        </w:rPr>
        <w:t>Bei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vielen,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aber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nicht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bei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allen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Texten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sind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auch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die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Quellen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angegeben</w:t>
      </w:r>
      <w:r w:rsidR="00D5498D" w:rsidRPr="00D5498D">
        <w:rPr>
          <w:rFonts w:eastAsia="Times New Roman"/>
          <w:color w:val="000000"/>
          <w:szCs w:val="24"/>
          <w:lang w:eastAsia="de-DE"/>
        </w:rPr>
        <w:t>.</w:t>
      </w:r>
    </w:p>
    <w:p w14:paraId="3AF8A47C" w14:textId="77777777" w:rsidR="00D5498D" w:rsidRPr="00D5498D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____----____----____----____----____----____----____----</w:t>
      </w:r>
    </w:p>
    <w:p w14:paraId="6FCAFF70" w14:textId="7BE682B0" w:rsidR="00D5498D" w:rsidRPr="00D5498D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Die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Bücher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der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Glaubensstimme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werden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kostenlos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herausgegeben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und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dürfen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kostenlos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weitergegeben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werden.</w:t>
      </w:r>
    </w:p>
    <w:p w14:paraId="59B65616" w14:textId="77777777" w:rsidR="00BD71A4" w:rsidRDefault="00BD71A4">
      <w:pPr>
        <w:spacing w:after="0" w:line="240" w:lineRule="auto"/>
        <w:rPr>
          <w:rFonts w:eastAsia="Times New Roman"/>
          <w:color w:val="000000"/>
          <w:szCs w:val="24"/>
          <w:lang w:eastAsia="de-DE"/>
        </w:rPr>
      </w:pPr>
      <w:r>
        <w:rPr>
          <w:rFonts w:eastAsia="Times New Roman"/>
          <w:color w:val="000000"/>
          <w:szCs w:val="24"/>
          <w:lang w:eastAsia="de-DE"/>
        </w:rPr>
        <w:br w:type="page"/>
      </w:r>
    </w:p>
    <w:p w14:paraId="43116122" w14:textId="77777777" w:rsidR="00082307" w:rsidRDefault="00BD71A4" w:rsidP="00BD71A4">
      <w:pPr>
        <w:pStyle w:val="berschrift1"/>
      </w:pPr>
      <w:r>
        <w:t>Spendenaufruf</w:t>
      </w:r>
    </w:p>
    <w:p w14:paraId="0CC838B6" w14:textId="69440D5E" w:rsidR="00BD71A4" w:rsidRDefault="00BD71A4" w:rsidP="00BD71A4">
      <w:pPr>
        <w:pStyle w:val="berschrift1"/>
        <w:shd w:val="clear" w:color="auto" w:fill="FFFFFF"/>
        <w:spacing w:before="0" w:beforeAutospacing="0" w:after="144"/>
        <w:rPr>
          <w:rFonts w:ascii="Calibri" w:hAnsi="Calibri" w:cs="Calibri"/>
          <w:color w:val="666666"/>
          <w:sz w:val="48"/>
        </w:rPr>
      </w:pPr>
      <w:r>
        <w:rPr>
          <w:rFonts w:ascii="Calibri" w:hAnsi="Calibri" w:cs="Calibri"/>
          <w:color w:val="666666"/>
        </w:rPr>
        <w:t>Jung</w:t>
      </w:r>
      <w:r w:rsidR="00361351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St.</w:t>
      </w:r>
      <w:r w:rsidR="00361351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Peter</w:t>
      </w:r>
      <w:r w:rsidR="00361351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zu</w:t>
      </w:r>
      <w:r w:rsidR="00361351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Straßburg</w:t>
      </w:r>
    </w:p>
    <w:p w14:paraId="78344C0C" w14:textId="354BFF66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Vergnügen,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Straßburg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besichtigen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Wolfgang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Capito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Reformation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einführte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predigte.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Nachfolger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Paulus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Fagius,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Martin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Bucer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England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dort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starb.</w:t>
      </w:r>
    </w:p>
    <w:p w14:paraId="09564F77" w14:textId="35FBCC5D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besonderes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Erlebnis,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Reformation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Straßburg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verbunden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evangelisch,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Mitarbeiter,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betreute,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interessanter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Informationen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Kirche.</w:t>
      </w:r>
    </w:p>
    <w:p w14:paraId="4F33394F" w14:textId="161F4798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letzten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Glaubensstimme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</w:t>
      </w:r>
      <w:hyperlink r:id="rId11" w:tooltip="https://glaubensstimme.de/doku.php?id=autoren:l:lambs:lambs-jung_st_peter" w:history="1"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Die</w:t>
        </w:r>
        <w:r w:rsidR="00361351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Jung</w:t>
        </w:r>
        <w:r w:rsidR="00361351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St.</w:t>
        </w:r>
        <w:r w:rsidR="00361351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Peter-Kirche</w:t>
        </w:r>
        <w:r w:rsidR="00361351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in</w:t>
        </w:r>
        <w:r w:rsidR="00361351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Straßburg</w:t>
        </w:r>
      </w:hyperlink>
      <w:r>
        <w:rPr>
          <w:rFonts w:ascii="Calibri" w:hAnsi="Calibri" w:cs="Calibri"/>
          <w:color w:val="000000"/>
          <w:sz w:val="22"/>
          <w:szCs w:val="22"/>
        </w:rPr>
        <w:t>“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Jean-Philippe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Lambs,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St.-Peter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1835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1854,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überarbeitet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aufgenommen.</w:t>
      </w:r>
    </w:p>
    <w:p w14:paraId="7B2A6490" w14:textId="5BC4F64F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teuer,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angewiesen.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aufrufen.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Möglichkeit,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Paypal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spenden:</w:t>
      </w:r>
    </w:p>
    <w:p w14:paraId="2460D27D" w14:textId="210BF852" w:rsidR="00BD71A4" w:rsidRDefault="00477D02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hyperlink r:id="rId12" w:tooltip="https://www.paypal.com/donate?token=b7G3oIVgTBlBnD5xW0Iz05oAoJh0T8h3aTPg71OLXX_gEIT3rCzUPA37ADUQbWqiQvlFIzesNXGr22ZY" w:history="1"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Spendenlink</w:t>
        </w:r>
        <w:r w:rsidR="00361351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Paypal</w:t>
        </w:r>
      </w:hyperlink>
    </w:p>
    <w:p w14:paraId="3177C7B9" w14:textId="0429098C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Homepage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St.-Peter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hyperlink r:id="rId13" w:history="1">
        <w:r w:rsidRPr="002604E9">
          <w:rPr>
            <w:rStyle w:val="Hyperlink"/>
            <w:rFonts w:ascii="Calibri" w:eastAsiaTheme="majorEastAsia" w:hAnsi="Calibri" w:cs="Calibri"/>
            <w:b/>
            <w:bCs/>
            <w:sz w:val="22"/>
            <w:szCs w:val="22"/>
          </w:rPr>
          <w:t>https://www.saintpierrelejeune.org/</w:t>
        </w:r>
      </w:hyperlink>
    </w:p>
    <w:p w14:paraId="5B35D487" w14:textId="652A4181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Ihr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Glaubensstimme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Bücher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Glaubensstimme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Anfang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kostenlos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bleiben.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annehme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Fall.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St.-Peter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spendet,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Freude,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erfahre.</w:t>
      </w:r>
    </w:p>
    <w:p w14:paraId="3B273475" w14:textId="4C81F26C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Euch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wünsche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reichen</w:t>
      </w:r>
      <w:r w:rsidR="0036135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Segen.</w:t>
      </w:r>
    </w:p>
    <w:p w14:paraId="6A14382E" w14:textId="1CAEF088" w:rsidR="00D5498D" w:rsidRPr="00D5498D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Andreas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Janssen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br/>
        <w:t>Im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Kreuzgewann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4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br/>
        <w:t>69181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Leimen</w:t>
      </w:r>
    </w:p>
    <w:p w14:paraId="24BC2816" w14:textId="129EAB7B" w:rsidR="008E63BE" w:rsidRDefault="00D5498D" w:rsidP="00BD71A4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Natürlich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suche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ich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immer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noch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Leute,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die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Zeit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und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Lust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haben,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mitzuarbeiten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-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wer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also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Interesse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hat,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melde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sich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bitte.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Meine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Email-Adresse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ist: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hyperlink r:id="rId14" w:history="1">
        <w:r w:rsidR="00381C0C" w:rsidRPr="000034D6">
          <w:rPr>
            <w:rStyle w:val="Hyperlink"/>
            <w:rFonts w:eastAsia="Times New Roman"/>
            <w:szCs w:val="24"/>
            <w:lang w:eastAsia="de-DE"/>
          </w:rPr>
          <w:t>webmaster@glaubensstimme.de</w:t>
        </w:r>
      </w:hyperlink>
      <w:r>
        <w:rPr>
          <w:rFonts w:eastAsia="Times New Roman"/>
          <w:color w:val="000000"/>
          <w:szCs w:val="24"/>
          <w:lang w:eastAsia="de-DE"/>
        </w:rPr>
        <w:t>.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Insbesondere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suche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ich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Leute,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die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Texte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abschreiben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möchten,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bestehende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Texte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korrigieren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oder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sprachlich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überarbeiten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möchten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oder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die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Programmierkenntnisse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haben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und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das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Design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der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Glaubensstimme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verschönern</w:t>
      </w:r>
      <w:r w:rsidR="00361351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können.</w:t>
      </w:r>
    </w:p>
    <w:sectPr w:rsidR="008E63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4"/>
  <w:proofState w:spelling="clean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230"/>
    <w:rsid w:val="000700B0"/>
    <w:rsid w:val="00082307"/>
    <w:rsid w:val="000C66E5"/>
    <w:rsid w:val="000D088F"/>
    <w:rsid w:val="00122BD9"/>
    <w:rsid w:val="001F54C4"/>
    <w:rsid w:val="00210540"/>
    <w:rsid w:val="0022039F"/>
    <w:rsid w:val="00272484"/>
    <w:rsid w:val="00297F83"/>
    <w:rsid w:val="002E6D11"/>
    <w:rsid w:val="00361351"/>
    <w:rsid w:val="00381C0C"/>
    <w:rsid w:val="00477D02"/>
    <w:rsid w:val="00491230"/>
    <w:rsid w:val="00493B65"/>
    <w:rsid w:val="00537F59"/>
    <w:rsid w:val="00636F93"/>
    <w:rsid w:val="007166CE"/>
    <w:rsid w:val="00737EF6"/>
    <w:rsid w:val="00760119"/>
    <w:rsid w:val="007E1779"/>
    <w:rsid w:val="0083667B"/>
    <w:rsid w:val="00864FD1"/>
    <w:rsid w:val="008D7463"/>
    <w:rsid w:val="008E417E"/>
    <w:rsid w:val="008E63BE"/>
    <w:rsid w:val="00A33D66"/>
    <w:rsid w:val="00B365E5"/>
    <w:rsid w:val="00BD71A4"/>
    <w:rsid w:val="00C35859"/>
    <w:rsid w:val="00CC4EAC"/>
    <w:rsid w:val="00D14D4F"/>
    <w:rsid w:val="00D5498D"/>
    <w:rsid w:val="00D56329"/>
    <w:rsid w:val="00DC3900"/>
    <w:rsid w:val="00DF61FA"/>
    <w:rsid w:val="00FC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824FE"/>
  <w15:chartTrackingRefBased/>
  <w15:docId w15:val="{EBA7D80D-AD27-454D-B212-216BE91D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4EAC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E6D11"/>
    <w:pPr>
      <w:spacing w:before="100" w:beforeAutospacing="1" w:after="62" w:line="240" w:lineRule="auto"/>
      <w:outlineLvl w:val="0"/>
    </w:pPr>
    <w:rPr>
      <w:rFonts w:eastAsia="Times New Roman"/>
      <w:b/>
      <w:bCs/>
      <w:color w:val="000000"/>
      <w:kern w:val="36"/>
      <w:sz w:val="36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37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39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39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2E6D11"/>
    <w:rPr>
      <w:rFonts w:ascii="Times New Roman" w:eastAsia="Times New Roman" w:hAnsi="Times New Roman"/>
      <w:b/>
      <w:bCs/>
      <w:color w:val="000000"/>
      <w:kern w:val="36"/>
      <w:sz w:val="36"/>
      <w:szCs w:val="48"/>
    </w:rPr>
  </w:style>
  <w:style w:type="character" w:styleId="Hyperlink">
    <w:name w:val="Hyperlink"/>
    <w:uiPriority w:val="99"/>
    <w:unhideWhenUsed/>
    <w:rsid w:val="00D5498D"/>
    <w:rPr>
      <w:color w:val="0000FF"/>
      <w:u w:val="single"/>
    </w:rPr>
  </w:style>
  <w:style w:type="paragraph" w:customStyle="1" w:styleId="western">
    <w:name w:val="western"/>
    <w:basedOn w:val="Standard"/>
    <w:rsid w:val="00D5498D"/>
    <w:pPr>
      <w:spacing w:before="100" w:beforeAutospacing="1" w:after="119" w:line="240" w:lineRule="auto"/>
    </w:pPr>
    <w:rPr>
      <w:rFonts w:eastAsia="Times New Roman"/>
      <w:color w:val="00000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37F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Fett">
    <w:name w:val="Strong"/>
    <w:basedOn w:val="Absatz-Standardschriftart"/>
    <w:uiPriority w:val="22"/>
    <w:qFormat/>
    <w:rsid w:val="008E63BE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1C0C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39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3900"/>
    <w:rPr>
      <w:rFonts w:asciiTheme="majorHAnsi" w:eastAsiaTheme="majorEastAsia" w:hAnsiTheme="majorHAnsi" w:cstheme="majorBidi"/>
      <w:color w:val="2E74B5" w:themeColor="accent1" w:themeShade="BF"/>
      <w:sz w:val="24"/>
      <w:szCs w:val="22"/>
      <w:lang w:eastAsia="en-US"/>
    </w:rPr>
  </w:style>
  <w:style w:type="character" w:customStyle="1" w:styleId="author">
    <w:name w:val="author"/>
    <w:basedOn w:val="Absatz-Standardschriftart"/>
    <w:rsid w:val="00DC3900"/>
  </w:style>
  <w:style w:type="paragraph" w:styleId="StandardWeb">
    <w:name w:val="Normal (Web)"/>
    <w:basedOn w:val="Standard"/>
    <w:uiPriority w:val="99"/>
    <w:semiHidden/>
    <w:unhideWhenUsed/>
    <w:rsid w:val="00DC3900"/>
    <w:pPr>
      <w:spacing w:before="100" w:beforeAutospacing="1" w:after="100" w:afterAutospacing="1" w:line="240" w:lineRule="auto"/>
    </w:pPr>
    <w:rPr>
      <w:rFonts w:eastAsia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6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6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5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7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iefe.glaubensstimme.de/" TargetMode="External"/><Relationship Id="rId13" Type="http://schemas.openxmlformats.org/officeDocument/2006/relationships/hyperlink" Target="https://www.saintpierrelejeune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lte-lieder.de/" TargetMode="External"/><Relationship Id="rId12" Type="http://schemas.openxmlformats.org/officeDocument/2006/relationships/hyperlink" Target="https://www.paypal.com/donate?token=b7G3oIVgTBlBnD5xW0Iz05oAoJh0T8h3aTPg71OLXX_gEIT3rCzUPA37ADUQbWqiQvlFIzesNXGr22ZY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laubensstimme.de/" TargetMode="External"/><Relationship Id="rId11" Type="http://schemas.openxmlformats.org/officeDocument/2006/relationships/hyperlink" Target="https://glaubensstimme.de/doku.php?id=autoren:l:lambs:lambs-jung_st_peter" TargetMode="External"/><Relationship Id="rId5" Type="http://schemas.openxmlformats.org/officeDocument/2006/relationships/image" Target="media/image2.jpg"/><Relationship Id="rId15" Type="http://schemas.openxmlformats.org/officeDocument/2006/relationships/fontTable" Target="fontTable.xml"/><Relationship Id="rId10" Type="http://schemas.openxmlformats.org/officeDocument/2006/relationships/hyperlink" Target="https://www.zeugen-christi.de/" TargetMode="External"/><Relationship Id="rId4" Type="http://schemas.openxmlformats.org/officeDocument/2006/relationships/image" Target="media/image1.jpg"/><Relationship Id="rId9" Type="http://schemas.openxmlformats.org/officeDocument/2006/relationships/hyperlink" Target="https://gebete.glaubensstimme.de/" TargetMode="External"/><Relationship Id="rId14" Type="http://schemas.openxmlformats.org/officeDocument/2006/relationships/hyperlink" Target="mailto:webmaster@glaubensstimme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aub\Documents\Benutzerdefinierte%20Office-Vorlagen\B&#252;cher%202022%20n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Bücher 2022 neu.dotx</Template>
  <TotalTime>0</TotalTime>
  <Pages>29</Pages>
  <Words>15150</Words>
  <Characters>95446</Characters>
  <Application>Microsoft Office Word</Application>
  <DocSecurity>0</DocSecurity>
  <Lines>795</Lines>
  <Paragraphs>220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4</vt:i4>
      </vt:variant>
    </vt:vector>
  </HeadingPairs>
  <TitlesOfParts>
    <vt:vector size="5" baseType="lpstr">
      <vt:lpstr>Nathanael</vt:lpstr>
      <vt:lpstr>Monod, Adolphe - Nathanael</vt:lpstr>
      <vt:lpstr>Vorwort</vt:lpstr>
      <vt:lpstr>Nathanael</vt:lpstr>
      <vt:lpstr>Die großen Seelen.</vt:lpstr>
    </vt:vector>
  </TitlesOfParts>
  <Company>Glaubensstimme.de</Company>
  <LinksUpToDate>false</LinksUpToDate>
  <CharactersWithSpaces>110376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Nathanael</dc:title>
  <dc:subject/>
  <dc:creator>Adolphe Monod</dc:creator>
  <cp:keywords/>
  <dc:description/>
  <cp:lastModifiedBy>webmaster@glaubensstimme.de</cp:lastModifiedBy>
  <cp:revision>3</cp:revision>
  <dcterms:created xsi:type="dcterms:W3CDTF">2022-04-29T18:31:00Z</dcterms:created>
  <dcterms:modified xsi:type="dcterms:W3CDTF">2022-04-30T19:37:00Z</dcterms:modified>
  <dc:language>de</dc:language>
</cp:coreProperties>
</file>